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E01" w:rsidRPr="007E10F3" w:rsidRDefault="00615E01" w:rsidP="007E10F3">
      <w:pPr>
        <w:ind w:left="5245"/>
        <w:outlineLvl w:val="0"/>
        <w:rPr>
          <w:bCs/>
          <w:sz w:val="22"/>
          <w:szCs w:val="20"/>
        </w:rPr>
      </w:pPr>
      <w:r w:rsidRPr="007E10F3">
        <w:rPr>
          <w:bCs/>
          <w:sz w:val="22"/>
          <w:szCs w:val="20"/>
        </w:rPr>
        <w:t xml:space="preserve">Приложение </w:t>
      </w:r>
      <w:r w:rsidR="008E5797" w:rsidRPr="007E10F3">
        <w:rPr>
          <w:bCs/>
          <w:sz w:val="22"/>
          <w:szCs w:val="20"/>
        </w:rPr>
        <w:t>1</w:t>
      </w:r>
      <w:r w:rsidR="005E716F" w:rsidRPr="007E10F3">
        <w:rPr>
          <w:bCs/>
          <w:sz w:val="22"/>
          <w:szCs w:val="20"/>
        </w:rPr>
        <w:t>8</w:t>
      </w:r>
    </w:p>
    <w:p w:rsidR="00615E01" w:rsidRPr="007E10F3" w:rsidRDefault="00615E01" w:rsidP="00615E01">
      <w:pPr>
        <w:ind w:left="5245"/>
        <w:rPr>
          <w:bCs/>
          <w:sz w:val="22"/>
          <w:szCs w:val="20"/>
        </w:rPr>
      </w:pPr>
      <w:r w:rsidRPr="007E10F3">
        <w:rPr>
          <w:bCs/>
          <w:sz w:val="22"/>
          <w:szCs w:val="20"/>
        </w:rPr>
        <w:t>к Закону Московской области</w:t>
      </w:r>
    </w:p>
    <w:p w:rsidR="00410DAC" w:rsidRPr="007E10F3" w:rsidRDefault="00615E01" w:rsidP="00410DAC">
      <w:pPr>
        <w:ind w:left="5245"/>
        <w:rPr>
          <w:bCs/>
          <w:sz w:val="22"/>
          <w:szCs w:val="20"/>
        </w:rPr>
      </w:pPr>
      <w:r w:rsidRPr="007E10F3">
        <w:rPr>
          <w:bCs/>
          <w:sz w:val="22"/>
          <w:szCs w:val="20"/>
        </w:rPr>
        <w:t>«</w:t>
      </w:r>
      <w:r w:rsidR="00410DAC" w:rsidRPr="007E10F3">
        <w:rPr>
          <w:bCs/>
          <w:sz w:val="22"/>
          <w:szCs w:val="20"/>
        </w:rPr>
        <w:t>О бюджете Московской области на 201</w:t>
      </w:r>
      <w:r w:rsidR="004817A0" w:rsidRPr="007E10F3">
        <w:rPr>
          <w:bCs/>
          <w:sz w:val="22"/>
          <w:szCs w:val="20"/>
        </w:rPr>
        <w:t>9</w:t>
      </w:r>
      <w:r w:rsidR="00410DAC" w:rsidRPr="007E10F3">
        <w:rPr>
          <w:bCs/>
          <w:sz w:val="22"/>
          <w:szCs w:val="20"/>
        </w:rPr>
        <w:t xml:space="preserve"> год </w:t>
      </w:r>
    </w:p>
    <w:p w:rsidR="00377192" w:rsidRPr="007E10F3" w:rsidRDefault="00410DAC" w:rsidP="00410DAC">
      <w:pPr>
        <w:ind w:left="5245"/>
        <w:rPr>
          <w:bCs/>
          <w:sz w:val="22"/>
          <w:szCs w:val="20"/>
        </w:rPr>
      </w:pPr>
      <w:r w:rsidRPr="007E10F3">
        <w:rPr>
          <w:bCs/>
          <w:sz w:val="22"/>
          <w:szCs w:val="20"/>
        </w:rPr>
        <w:t>и на плановый период 20</w:t>
      </w:r>
      <w:r w:rsidR="004817A0" w:rsidRPr="007E10F3">
        <w:rPr>
          <w:bCs/>
          <w:sz w:val="22"/>
          <w:szCs w:val="20"/>
        </w:rPr>
        <w:t>20</w:t>
      </w:r>
      <w:r w:rsidRPr="007E10F3">
        <w:rPr>
          <w:bCs/>
          <w:sz w:val="22"/>
          <w:szCs w:val="20"/>
        </w:rPr>
        <w:t xml:space="preserve"> и 202</w:t>
      </w:r>
      <w:r w:rsidR="004817A0" w:rsidRPr="007E10F3">
        <w:rPr>
          <w:bCs/>
          <w:sz w:val="22"/>
          <w:szCs w:val="20"/>
        </w:rPr>
        <w:t>1</w:t>
      </w:r>
      <w:r w:rsidRPr="007E10F3">
        <w:rPr>
          <w:bCs/>
          <w:sz w:val="22"/>
          <w:szCs w:val="20"/>
        </w:rPr>
        <w:t xml:space="preserve"> годов</w:t>
      </w:r>
      <w:r w:rsidR="00615E01" w:rsidRPr="007E10F3">
        <w:rPr>
          <w:bCs/>
          <w:sz w:val="22"/>
          <w:szCs w:val="20"/>
        </w:rPr>
        <w:t>»</w:t>
      </w:r>
    </w:p>
    <w:p w:rsidR="00377192" w:rsidRPr="007E10F3" w:rsidRDefault="00377192" w:rsidP="00AF1195">
      <w:pPr>
        <w:ind w:firstLine="720"/>
        <w:rPr>
          <w:bCs/>
          <w:sz w:val="22"/>
          <w:szCs w:val="20"/>
        </w:rPr>
      </w:pPr>
    </w:p>
    <w:p w:rsidR="00BF08C0" w:rsidRPr="007E10F3" w:rsidRDefault="00BF08C0" w:rsidP="00BF08C0">
      <w:pPr>
        <w:ind w:firstLine="720"/>
        <w:rPr>
          <w:bCs/>
          <w:sz w:val="22"/>
          <w:szCs w:val="20"/>
        </w:rPr>
      </w:pPr>
    </w:p>
    <w:p w:rsidR="00BF08C0" w:rsidRPr="007E10F3" w:rsidRDefault="00BF08C0" w:rsidP="007E10F3">
      <w:pPr>
        <w:pStyle w:val="a9"/>
        <w:jc w:val="center"/>
        <w:outlineLvl w:val="0"/>
        <w:rPr>
          <w:b/>
          <w:bCs/>
        </w:rPr>
      </w:pPr>
      <w:r w:rsidRPr="007E10F3">
        <w:rPr>
          <w:b/>
          <w:bCs/>
        </w:rPr>
        <w:t>МЕТОДИКА</w:t>
      </w:r>
    </w:p>
    <w:p w:rsidR="00A9416B" w:rsidRPr="007E10F3" w:rsidRDefault="00A9416B" w:rsidP="00A22E7C">
      <w:pPr>
        <w:ind w:firstLine="709"/>
        <w:jc w:val="center"/>
        <w:rPr>
          <w:b/>
        </w:rPr>
      </w:pPr>
      <w:r w:rsidRPr="007E10F3">
        <w:rPr>
          <w:b/>
        </w:rPr>
        <w:t>определения прогноза налогового потенциала, расчетных доходов бюджетов сельских поселений Московской области и расчетных показателей общей стоимости предоставления муниципальных услуг, оказываемых за счет средств бюджетов сельских поселений Московской области по вопросам местного значения, относящимся</w:t>
      </w:r>
      <w:r w:rsidRPr="007E10F3">
        <w:rPr>
          <w:b/>
        </w:rPr>
        <w:br/>
        <w:t xml:space="preserve">к полномочиям сельских поселений, </w:t>
      </w:r>
      <w:r w:rsidRPr="007E10F3">
        <w:rPr>
          <w:b/>
          <w:bCs/>
        </w:rPr>
        <w:t>на 201</w:t>
      </w:r>
      <w:r w:rsidR="004817A0" w:rsidRPr="007E10F3">
        <w:rPr>
          <w:b/>
          <w:bCs/>
        </w:rPr>
        <w:t>9</w:t>
      </w:r>
      <w:r w:rsidR="00410DAC" w:rsidRPr="007E10F3">
        <w:rPr>
          <w:b/>
          <w:bCs/>
        </w:rPr>
        <w:t xml:space="preserve"> </w:t>
      </w:r>
      <w:r w:rsidRPr="007E10F3">
        <w:rPr>
          <w:b/>
          <w:bCs/>
        </w:rPr>
        <w:t>год и на плановый период 20</w:t>
      </w:r>
      <w:r w:rsidR="004817A0" w:rsidRPr="007E10F3">
        <w:rPr>
          <w:b/>
          <w:bCs/>
        </w:rPr>
        <w:t>20</w:t>
      </w:r>
      <w:r w:rsidRPr="007E10F3">
        <w:rPr>
          <w:b/>
          <w:bCs/>
        </w:rPr>
        <w:t xml:space="preserve"> и 20</w:t>
      </w:r>
      <w:r w:rsidR="00410DAC" w:rsidRPr="007E10F3">
        <w:rPr>
          <w:b/>
          <w:bCs/>
        </w:rPr>
        <w:t>2</w:t>
      </w:r>
      <w:r w:rsidR="004817A0" w:rsidRPr="007E10F3">
        <w:rPr>
          <w:b/>
          <w:bCs/>
        </w:rPr>
        <w:t>1</w:t>
      </w:r>
      <w:r w:rsidRPr="007E10F3">
        <w:rPr>
          <w:b/>
          <w:bCs/>
        </w:rPr>
        <w:t xml:space="preserve"> годов</w:t>
      </w:r>
    </w:p>
    <w:p w:rsidR="00A9416B" w:rsidRPr="007E10F3" w:rsidRDefault="00A9416B" w:rsidP="00A22E7C">
      <w:pPr>
        <w:ind w:firstLine="709"/>
        <w:jc w:val="center"/>
        <w:rPr>
          <w:b/>
          <w:bCs/>
        </w:rPr>
      </w:pPr>
    </w:p>
    <w:p w:rsidR="00A9416B" w:rsidRPr="007E10F3" w:rsidRDefault="00A9416B" w:rsidP="00F83957">
      <w:pPr>
        <w:autoSpaceDE w:val="0"/>
        <w:autoSpaceDN w:val="0"/>
        <w:adjustRightInd w:val="0"/>
        <w:ind w:firstLine="709"/>
        <w:jc w:val="both"/>
      </w:pPr>
      <w:r w:rsidRPr="007E10F3">
        <w:t>Настоящая метод</w:t>
      </w:r>
      <w:r w:rsidR="00D060D7" w:rsidRPr="007E10F3">
        <w:t xml:space="preserve">ика применяется для определения </w:t>
      </w:r>
      <w:r w:rsidRPr="007E10F3">
        <w:t>дотации на выравнивание бюджетной обеспеченности сельских поселений, по вопросам местного значения, относящимся</w:t>
      </w:r>
      <w:r w:rsidRPr="007E10F3">
        <w:br/>
        <w:t>к полномочиям сельских поселений, дотации на поддержку мер по обеспечению сбалансированности бюджетов сельских поселений Московской области по вопросам местного значения, относящимся к полномочиям сельских поселений.</w:t>
      </w:r>
    </w:p>
    <w:p w:rsidR="00A9416B" w:rsidRPr="007E10F3" w:rsidRDefault="00A9416B" w:rsidP="00F83957">
      <w:pPr>
        <w:autoSpaceDE w:val="0"/>
        <w:autoSpaceDN w:val="0"/>
        <w:adjustRightInd w:val="0"/>
        <w:ind w:firstLine="709"/>
        <w:jc w:val="both"/>
      </w:pPr>
    </w:p>
    <w:p w:rsidR="00A9416B" w:rsidRPr="007E10F3" w:rsidRDefault="00A9416B" w:rsidP="00F83957">
      <w:pPr>
        <w:ind w:firstLine="709"/>
        <w:jc w:val="both"/>
        <w:rPr>
          <w:b/>
          <w:bCs/>
        </w:rPr>
      </w:pPr>
      <w:r w:rsidRPr="007E10F3">
        <w:rPr>
          <w:b/>
          <w:bCs/>
        </w:rPr>
        <w:t>1. Методика определения прогноза налогового потенциала и расчетных доходов бюджетов сельских поселений Московской области на 201</w:t>
      </w:r>
      <w:r w:rsidR="00DF3049" w:rsidRPr="007E10F3">
        <w:rPr>
          <w:b/>
          <w:bCs/>
        </w:rPr>
        <w:t>9</w:t>
      </w:r>
      <w:r w:rsidRPr="007E10F3">
        <w:rPr>
          <w:b/>
          <w:bCs/>
        </w:rPr>
        <w:t xml:space="preserve"> год и на плановый период 20</w:t>
      </w:r>
      <w:r w:rsidR="00DF3049" w:rsidRPr="007E10F3">
        <w:rPr>
          <w:b/>
          <w:bCs/>
        </w:rPr>
        <w:t>20</w:t>
      </w:r>
      <w:r w:rsidRPr="007E10F3">
        <w:rPr>
          <w:b/>
          <w:bCs/>
        </w:rPr>
        <w:t xml:space="preserve"> и 20</w:t>
      </w:r>
      <w:r w:rsidR="00DF3049" w:rsidRPr="007E10F3">
        <w:rPr>
          <w:b/>
          <w:bCs/>
        </w:rPr>
        <w:t>21</w:t>
      </w:r>
      <w:r w:rsidRPr="007E10F3">
        <w:rPr>
          <w:b/>
          <w:bCs/>
        </w:rPr>
        <w:t xml:space="preserve"> годов</w:t>
      </w:r>
    </w:p>
    <w:p w:rsidR="00A9416B" w:rsidRPr="007E10F3" w:rsidRDefault="00A9416B" w:rsidP="00F83957">
      <w:pPr>
        <w:ind w:firstLine="709"/>
        <w:jc w:val="center"/>
        <w:rPr>
          <w:b/>
          <w:bCs/>
        </w:rPr>
      </w:pP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Прогноз налогового потенциала бюджетов сельских поселений</w:t>
      </w:r>
      <w:r w:rsidR="002E3E34" w:rsidRPr="007E10F3">
        <w:rPr>
          <w:bCs/>
        </w:rPr>
        <w:t xml:space="preserve"> </w:t>
      </w:r>
      <w:r w:rsidRPr="007E10F3">
        <w:rPr>
          <w:bCs/>
        </w:rPr>
        <w:t>на 2019</w:t>
      </w:r>
      <w:r w:rsidRPr="007E10F3">
        <w:rPr>
          <w:bCs/>
          <w:lang w:val="en-US"/>
        </w:rPr>
        <w:t> </w:t>
      </w:r>
      <w:r w:rsidRPr="007E10F3">
        <w:rPr>
          <w:bCs/>
        </w:rPr>
        <w:t>год</w:t>
      </w:r>
      <w:r w:rsidR="002E3E34" w:rsidRPr="007E10F3">
        <w:rPr>
          <w:bCs/>
        </w:rPr>
        <w:br/>
      </w:r>
      <w:r w:rsidRPr="007E10F3">
        <w:rPr>
          <w:bCs/>
        </w:rPr>
        <w:t>и на плановый период 2020 и 2021 годов определен по в</w:t>
      </w:r>
      <w:r w:rsidR="002E3E34" w:rsidRPr="007E10F3">
        <w:rPr>
          <w:bCs/>
        </w:rPr>
        <w:t>сем видам налогов, закрепленных</w:t>
      </w:r>
      <w:r w:rsidR="002E3E34" w:rsidRPr="007E10F3">
        <w:rPr>
          <w:bCs/>
        </w:rPr>
        <w:br/>
      </w:r>
      <w:r w:rsidRPr="007E10F3">
        <w:rPr>
          <w:bCs/>
        </w:rPr>
        <w:t xml:space="preserve">за бюджетами сельских поселений Бюджетным </w:t>
      </w:r>
      <w:hyperlink r:id="rId8" w:history="1">
        <w:r w:rsidRPr="007E10F3">
          <w:rPr>
            <w:bCs/>
          </w:rPr>
          <w:t>кодексом</w:t>
        </w:r>
      </w:hyperlink>
      <w:r w:rsidRPr="007E10F3">
        <w:rPr>
          <w:bCs/>
        </w:rPr>
        <w:t xml:space="preserve"> Российской Федерации, в целях определения расчетных доходов бюджетов сельских поселений при формировании межбюджетных отношений на 2019 год и на плановый период 2020 и 2021 годов.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Оценка суммарного налогового потенциала и расчетных доходов бюджетов сельских поселений производится на основе показателей прогноза социально - экономического развития сельских поселений на 2019 год и на плановый период 2020 и 2021 годов, развития налогового потенциала в текущем году, с учетом данных главных администраторов доходов, а также расчетов прогнозов поступлений в соответствии с методиками прогнозирования главных администраторов (администраторов) налоговых и неналоговых доходов в бюджеты сельских поселений, а также с учетом изменений, внесенных в федеральное бюджетное и налоговое законодательство и законодательство Московской области.</w:t>
      </w:r>
    </w:p>
    <w:p w:rsidR="00A9416B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При оценке налогового и неналогового потенциалов бюджетов сельских поселений учитывается уровень собираемости налогов, поступление реструктуризированной задолженности юридических лиц, а также меры по совершенствованию администрирования налогов.</w:t>
      </w:r>
    </w:p>
    <w:p w:rsidR="00DF3049" w:rsidRPr="007E10F3" w:rsidRDefault="00DF3049" w:rsidP="00F83957">
      <w:pPr>
        <w:ind w:firstLine="709"/>
        <w:jc w:val="both"/>
        <w:rPr>
          <w:b/>
          <w:bCs/>
        </w:rPr>
      </w:pPr>
    </w:p>
    <w:p w:rsidR="00A9416B" w:rsidRPr="007E10F3" w:rsidRDefault="00A9416B" w:rsidP="00F83957">
      <w:pPr>
        <w:ind w:firstLine="709"/>
        <w:jc w:val="both"/>
        <w:rPr>
          <w:b/>
          <w:bCs/>
        </w:rPr>
      </w:pPr>
      <w:r w:rsidRPr="007E10F3">
        <w:rPr>
          <w:b/>
          <w:bCs/>
        </w:rPr>
        <w:t>1.1. Определение налогового потенциала и расчетных доходов бюджетов</w:t>
      </w:r>
      <w:r w:rsidR="009C36CC" w:rsidRPr="007E10F3">
        <w:rPr>
          <w:b/>
          <w:bCs/>
        </w:rPr>
        <w:t xml:space="preserve"> </w:t>
      </w:r>
      <w:r w:rsidRPr="007E10F3">
        <w:rPr>
          <w:b/>
          <w:bCs/>
        </w:rPr>
        <w:t>сельских поселений</w:t>
      </w:r>
    </w:p>
    <w:p w:rsidR="009C36CC" w:rsidRPr="007E10F3" w:rsidRDefault="009C36CC" w:rsidP="00F83957">
      <w:pPr>
        <w:ind w:firstLine="709"/>
        <w:jc w:val="both"/>
      </w:pPr>
    </w:p>
    <w:p w:rsidR="00A9416B" w:rsidRPr="007E10F3" w:rsidRDefault="00DF3049" w:rsidP="00F83957">
      <w:pPr>
        <w:ind w:firstLine="709"/>
        <w:jc w:val="both"/>
      </w:pPr>
      <w:r w:rsidRPr="007E10F3">
        <w:rPr>
          <w:bCs/>
        </w:rPr>
        <w:t>В целях определения сумм дотаций на выравнивание бюджетной обеспеченности сельских поселений Московской области по вопросам</w:t>
      </w:r>
      <w:r w:rsidR="008F5E75" w:rsidRPr="007E10F3">
        <w:rPr>
          <w:bCs/>
        </w:rPr>
        <w:t xml:space="preserve"> местного значения, относящимся</w:t>
      </w:r>
      <w:r w:rsidR="007E1E8F" w:rsidRPr="007E10F3">
        <w:rPr>
          <w:bCs/>
        </w:rPr>
        <w:br/>
      </w:r>
      <w:r w:rsidRPr="007E10F3">
        <w:rPr>
          <w:bCs/>
        </w:rPr>
        <w:t xml:space="preserve">к полномочиям сельских поселений, дотаций на поддержку мер по обеспечению сбалансированности бюджетов сельских поселений Московской области по вопросам местного значения, относящимся к полномочиям сельских поселений, применяются нормативы отчислений от федеральных и региональных налогов и сборов, неналоговых доходов, установленные Бюджетным </w:t>
      </w:r>
      <w:hyperlink r:id="rId9" w:history="1">
        <w:r w:rsidRPr="007E10F3">
          <w:rPr>
            <w:bCs/>
          </w:rPr>
          <w:t>кодексом</w:t>
        </w:r>
      </w:hyperlink>
      <w:r w:rsidRPr="007E10F3">
        <w:rPr>
          <w:bCs/>
        </w:rPr>
        <w:t xml:space="preserve"> Российской Федерации для сельских поселений.</w:t>
      </w:r>
    </w:p>
    <w:p w:rsidR="00A9416B" w:rsidRPr="007E10F3" w:rsidRDefault="00A9416B" w:rsidP="00F83957">
      <w:pPr>
        <w:ind w:firstLine="709"/>
        <w:jc w:val="both"/>
        <w:rPr>
          <w:iCs/>
        </w:rPr>
      </w:pPr>
    </w:p>
    <w:p w:rsidR="00A9416B" w:rsidRPr="007E10F3" w:rsidRDefault="00A9416B" w:rsidP="00F83957">
      <w:pPr>
        <w:ind w:firstLine="709"/>
        <w:jc w:val="center"/>
        <w:rPr>
          <w:b/>
          <w:bCs/>
          <w:i/>
          <w:iCs/>
        </w:rPr>
      </w:pPr>
    </w:p>
    <w:p w:rsidR="00A9416B" w:rsidRPr="007E10F3" w:rsidRDefault="00A9416B" w:rsidP="00F83957">
      <w:pPr>
        <w:keepNext/>
        <w:keepLines/>
        <w:ind w:firstLine="709"/>
        <w:jc w:val="center"/>
        <w:rPr>
          <w:b/>
          <w:bCs/>
          <w:i/>
          <w:iCs/>
        </w:rPr>
      </w:pPr>
      <w:r w:rsidRPr="007E10F3">
        <w:rPr>
          <w:b/>
          <w:bCs/>
          <w:i/>
          <w:iCs/>
        </w:rPr>
        <w:lastRenderedPageBreak/>
        <w:t>1.1.1. Налог на доходы физических лиц</w:t>
      </w:r>
    </w:p>
    <w:p w:rsidR="00A9416B" w:rsidRPr="007E10F3" w:rsidRDefault="00A9416B" w:rsidP="00F83957">
      <w:pPr>
        <w:keepNext/>
        <w:keepLines/>
        <w:ind w:firstLine="709"/>
        <w:jc w:val="both"/>
      </w:pP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Налоговый потенциал по налогу на доходы физических лиц (за исключением налогового потенциала по налогу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(далее по тексту – налог на доходы физических</w:t>
      </w:r>
      <w:r w:rsidR="00B84668" w:rsidRPr="007E10F3">
        <w:rPr>
          <w:bCs/>
        </w:rPr>
        <w:br/>
      </w:r>
      <w:r w:rsidRPr="007E10F3">
        <w:rPr>
          <w:bCs/>
        </w:rPr>
        <w:t>лиц</w:t>
      </w:r>
      <w:r w:rsidR="00B84668" w:rsidRPr="007E10F3">
        <w:rPr>
          <w:bCs/>
        </w:rPr>
        <w:t xml:space="preserve"> </w:t>
      </w:r>
      <w:r w:rsidRPr="007E10F3">
        <w:rPr>
          <w:bCs/>
        </w:rPr>
        <w:t>с доходов иностранных граждан, работающих на основании патента)) по бюджетам сельских поселений рассчитан по формуле: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Niп2019 = Niп2019 НДФЛ1 + Niп2019 НДФЛ2 + Niп2019 НДФЛ3 + Niп2019 НДФЛ4;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Niп2020 = Niп2020 НДФЛ1 + Niп2020 НДФЛ2 + Niп2020 НДФЛ3 + Niп2020 НДФЛ4;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Niп2021 = Niп2021 НДФЛ1 + Niп2021 НДФЛ2 + Niп2021 НДФЛ3 + Niп2021 НДФЛ4, где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Niп2019 НДФЛ1, Niп2020 НДФЛ1, Niп2021 НДФЛ1 – налоговый потенциал по налогу</w:t>
      </w:r>
      <w:r w:rsidRPr="007E10F3">
        <w:rPr>
          <w:bCs/>
        </w:rPr>
        <w:br/>
        <w:t>на доходы физических лиц с доходов, источником кот</w:t>
      </w:r>
      <w:r w:rsidR="008F5E75" w:rsidRPr="007E10F3">
        <w:rPr>
          <w:bCs/>
        </w:rPr>
        <w:t>орых является налоговый агент,</w:t>
      </w:r>
      <w:r w:rsidR="007E1E8F" w:rsidRPr="007E10F3">
        <w:rPr>
          <w:bCs/>
        </w:rPr>
        <w:br/>
      </w:r>
      <w:r w:rsidRPr="007E10F3">
        <w:rPr>
          <w:bCs/>
        </w:rPr>
        <w:t>по бюджету i-го сельского поселения на 2019 год и на плановый период 2020 и 2021 годов;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Niп2019 НДФЛ2, Niп2020 НДФЛ2, Niп2021 НДФЛ2 – налоговый потенциал по налогу</w:t>
      </w:r>
      <w:r w:rsidRPr="007E10F3">
        <w:rPr>
          <w:bCs/>
        </w:rPr>
        <w:br/>
        <w:t>на доходы физических лиц с доходов, полученных физическими лицами, зарегистрированными в качестве индивидуальных предпринимателей, нотариусов, адвокатов и других</w:t>
      </w:r>
      <w:r w:rsidR="00B84668" w:rsidRPr="007E10F3">
        <w:rPr>
          <w:bCs/>
        </w:rPr>
        <w:br/>
      </w:r>
      <w:r w:rsidRPr="007E10F3">
        <w:rPr>
          <w:bCs/>
        </w:rPr>
        <w:t>лиц, занимающихся частной практикой в соответствии со статьей 227 Налогового кодекса Российской Федерации, по бюджету i-го сельского поселения на 2019</w:t>
      </w:r>
      <w:r w:rsidRPr="007E10F3">
        <w:rPr>
          <w:bCs/>
          <w:lang w:val="en-US"/>
        </w:rPr>
        <w:t> </w:t>
      </w:r>
      <w:r w:rsidRPr="007E10F3">
        <w:rPr>
          <w:bCs/>
        </w:rPr>
        <w:t>год</w:t>
      </w:r>
      <w:r w:rsidR="00B84668" w:rsidRPr="007E10F3">
        <w:rPr>
          <w:bCs/>
        </w:rPr>
        <w:t xml:space="preserve"> </w:t>
      </w:r>
      <w:r w:rsidRPr="007E10F3">
        <w:rPr>
          <w:bCs/>
        </w:rPr>
        <w:t>и на плановый период 2020 и 2021 годов;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Niп2019 НДФЛ3, Niп2020 НДФЛ3, Niп2021 НДФЛ3 – налоговый потенциал по налогу</w:t>
      </w:r>
      <w:r w:rsidRPr="007E10F3">
        <w:rPr>
          <w:bCs/>
        </w:rPr>
        <w:br/>
        <w:t>на доходы физических лиц с доходов, полученных физическими лицами в соответствии</w:t>
      </w:r>
      <w:r w:rsidR="007E1E8F" w:rsidRPr="007E10F3">
        <w:rPr>
          <w:bCs/>
        </w:rPr>
        <w:br/>
      </w:r>
      <w:r w:rsidRPr="007E10F3">
        <w:rPr>
          <w:bCs/>
        </w:rPr>
        <w:t xml:space="preserve">со статьей 228 </w:t>
      </w:r>
      <w:r w:rsidR="007E3A53" w:rsidRPr="007E10F3">
        <w:rPr>
          <w:bCs/>
        </w:rPr>
        <w:t>Налогового кодекса Российской Федерации</w:t>
      </w:r>
      <w:r w:rsidRPr="007E10F3">
        <w:rPr>
          <w:bCs/>
        </w:rPr>
        <w:t>, по бюджету i-го сельского поселения на 2019 год и на плановый период 2020 и 2021 годов;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Niп2019 НДФЛ4, Niп2020 НДФЛ4, Niп2021 НДФЛ4 – налоговый потенциал по налогу</w:t>
      </w:r>
      <w:r w:rsidRPr="007E10F3">
        <w:rPr>
          <w:bCs/>
        </w:rPr>
        <w:br/>
        <w:t>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по бюджету i-го сельского поселения на 2019 год и на плановый период 2020 и 2021 годов.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Niп</w:t>
      </w:r>
      <w:proofErr w:type="spellEnd"/>
      <w:r w:rsidRPr="007E10F3">
        <w:rPr>
          <w:bCs/>
        </w:rPr>
        <w:t xml:space="preserve"> НДФЛ1 = (</w:t>
      </w:r>
      <w:proofErr w:type="spellStart"/>
      <w:r w:rsidRPr="007E10F3">
        <w:rPr>
          <w:bCs/>
        </w:rPr>
        <w:t>Dnр.пi</w:t>
      </w:r>
      <w:proofErr w:type="spellEnd"/>
      <w:r w:rsidR="008F5E75" w:rsidRPr="007E10F3">
        <w:rPr>
          <w:bCs/>
        </w:rPr>
        <w:t xml:space="preserve"> </w:t>
      </w:r>
      <w:proofErr w:type="spellStart"/>
      <w:r w:rsidR="008F5E75" w:rsidRPr="007E10F3">
        <w:rPr>
          <w:bCs/>
        </w:rPr>
        <w:t>х</w:t>
      </w:r>
      <w:proofErr w:type="spellEnd"/>
      <w:r w:rsidR="008F5E75" w:rsidRPr="007E10F3">
        <w:rPr>
          <w:bCs/>
        </w:rPr>
        <w:t xml:space="preserve"> </w:t>
      </w:r>
      <w:proofErr w:type="spellStart"/>
      <w:r w:rsidRPr="007E10F3">
        <w:rPr>
          <w:bCs/>
        </w:rPr>
        <w:t>Кфзп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пi</w:t>
      </w:r>
      <w:proofErr w:type="spellEnd"/>
      <w:r w:rsidRPr="007E10F3">
        <w:rPr>
          <w:bCs/>
        </w:rPr>
        <w:t xml:space="preserve">/100 – </w:t>
      </w:r>
      <w:proofErr w:type="spellStart"/>
      <w:r w:rsidRPr="007E10F3">
        <w:rPr>
          <w:bCs/>
        </w:rPr>
        <w:t>Vni</w:t>
      </w:r>
      <w:proofErr w:type="spellEnd"/>
      <w:r w:rsidR="008F5E75" w:rsidRPr="007E10F3">
        <w:rPr>
          <w:bCs/>
        </w:rPr>
        <w:t xml:space="preserve"> </w:t>
      </w:r>
      <w:proofErr w:type="spellStart"/>
      <w:r w:rsidR="008F5E75" w:rsidRPr="007E10F3">
        <w:rPr>
          <w:bCs/>
        </w:rPr>
        <w:t>х</w:t>
      </w:r>
      <w:proofErr w:type="spellEnd"/>
      <w:r w:rsidR="008F5E75" w:rsidRPr="007E10F3">
        <w:rPr>
          <w:bCs/>
        </w:rPr>
        <w:t xml:space="preserve"> </w:t>
      </w:r>
      <w:proofErr w:type="spellStart"/>
      <w:r w:rsidRPr="007E10F3">
        <w:rPr>
          <w:bCs/>
        </w:rPr>
        <w:t>Кv</w:t>
      </w:r>
      <w:proofErr w:type="spellEnd"/>
      <w:r w:rsidRPr="007E10F3">
        <w:rPr>
          <w:bCs/>
        </w:rPr>
        <w:t xml:space="preserve">/100) </w:t>
      </w:r>
      <w:proofErr w:type="spellStart"/>
      <w:r w:rsidR="008F5E75"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Sn</w:t>
      </w:r>
      <w:proofErr w:type="spellEnd"/>
      <w:r w:rsidRPr="007E10F3">
        <w:rPr>
          <w:bCs/>
        </w:rPr>
        <w:t xml:space="preserve"> / 100 </w:t>
      </w:r>
      <w:proofErr w:type="spellStart"/>
      <w:r w:rsidR="008F5E75" w:rsidRPr="007E10F3">
        <w:rPr>
          <w:bCs/>
        </w:rPr>
        <w:t>х</w:t>
      </w:r>
      <w:proofErr w:type="spellEnd"/>
      <w:r w:rsidR="008F5E75" w:rsidRPr="007E10F3">
        <w:rPr>
          <w:bCs/>
        </w:rPr>
        <w:t xml:space="preserve"> K </w:t>
      </w:r>
      <w:proofErr w:type="spellStart"/>
      <w:r w:rsidR="008F5E75" w:rsidRPr="007E10F3">
        <w:rPr>
          <w:bCs/>
        </w:rPr>
        <w:t>исч.</w:t>
      </w:r>
      <w:r w:rsidR="00024FCE" w:rsidRPr="007E10F3">
        <w:rPr>
          <w:bCs/>
        </w:rPr>
        <w:t>с</w:t>
      </w:r>
      <w:proofErr w:type="spellEnd"/>
      <w:r w:rsidR="00024FCE" w:rsidRPr="007E10F3">
        <w:rPr>
          <w:bCs/>
        </w:rPr>
        <w:t xml:space="preserve">. (+/-) </w:t>
      </w:r>
      <w:proofErr w:type="spellStart"/>
      <w:r w:rsidR="00024FCE" w:rsidRPr="007E10F3">
        <w:rPr>
          <w:bCs/>
        </w:rPr>
        <w:t>Fi</w:t>
      </w:r>
      <w:proofErr w:type="spellEnd"/>
      <w:r w:rsidR="00024FCE" w:rsidRPr="007E10F3">
        <w:rPr>
          <w:bCs/>
        </w:rPr>
        <w:t>, где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Dnр.пi</w:t>
      </w:r>
      <w:proofErr w:type="spellEnd"/>
      <w:r w:rsidRPr="007E10F3">
        <w:rPr>
          <w:bCs/>
        </w:rPr>
        <w:t xml:space="preserve"> – общая сумма доходов, принимаемая налоговыми агентами для расчета налоговой базы за предыдущий период на территории i-го сельского поселения;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Кфзп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пi</w:t>
      </w:r>
      <w:proofErr w:type="spellEnd"/>
      <w:r w:rsidRPr="007E10F3">
        <w:rPr>
          <w:bCs/>
        </w:rPr>
        <w:t xml:space="preserve"> – коэффициент, характеризующий динамику фонда заработной платы, рассчитанный как отношение фонда заработной платы прогнозируемого года к фонду заработной платы года, предшествующего прогнозируемому году, предусмотренных прогнозом социально-экономического развития Московской области для i-го сельского поселения;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Vni</w:t>
      </w:r>
      <w:proofErr w:type="spellEnd"/>
      <w:r w:rsidRPr="007E10F3">
        <w:rPr>
          <w:bCs/>
        </w:rPr>
        <w:t xml:space="preserve"> – сумма налоговых вычетов, предоставляемых в соответствии с законодательством на территории i-го сельского поселения;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Kv</w:t>
      </w:r>
      <w:proofErr w:type="spellEnd"/>
      <w:r w:rsidRPr="007E10F3">
        <w:rPr>
          <w:bCs/>
        </w:rPr>
        <w:t xml:space="preserve"> – коэффициент, характеризующий динамику налоговых вычетов в зависимости</w:t>
      </w:r>
      <w:r w:rsidR="007E1E8F" w:rsidRPr="007E10F3">
        <w:rPr>
          <w:bCs/>
        </w:rPr>
        <w:br/>
      </w:r>
      <w:r w:rsidRPr="007E10F3">
        <w:rPr>
          <w:bCs/>
        </w:rPr>
        <w:t>от изменения законодательства и других факторов, в размере 100 процентов;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Sn</w:t>
      </w:r>
      <w:proofErr w:type="spellEnd"/>
      <w:r w:rsidRPr="007E10F3">
        <w:rPr>
          <w:bCs/>
        </w:rPr>
        <w:t xml:space="preserve"> – средняя ставка налога на доходы физических лиц</w:t>
      </w:r>
      <w:r w:rsidR="008F5E75" w:rsidRPr="007E10F3">
        <w:rPr>
          <w:bCs/>
        </w:rPr>
        <w:t xml:space="preserve"> в процентах</w:t>
      </w:r>
      <w:r w:rsidRPr="007E10F3">
        <w:rPr>
          <w:bCs/>
        </w:rPr>
        <w:t>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 xml:space="preserve">K </w:t>
      </w:r>
      <w:proofErr w:type="spellStart"/>
      <w:r w:rsidRPr="007E10F3">
        <w:rPr>
          <w:bCs/>
        </w:rPr>
        <w:t>исч.с</w:t>
      </w:r>
      <w:proofErr w:type="spellEnd"/>
      <w:r w:rsidRPr="007E10F3">
        <w:rPr>
          <w:bCs/>
        </w:rPr>
        <w:t>. – коэффициент, характеризующий долю налога в исчисленной сумме налога,</w:t>
      </w:r>
      <w:r w:rsidR="007E1E8F" w:rsidRPr="007E10F3">
        <w:rPr>
          <w:bCs/>
        </w:rPr>
        <w:br/>
      </w:r>
      <w:r w:rsidRPr="007E10F3">
        <w:rPr>
          <w:bCs/>
        </w:rPr>
        <w:t>в размере 0,9</w:t>
      </w:r>
      <w:r w:rsidR="00D34AB2" w:rsidRPr="007E10F3">
        <w:rPr>
          <w:bCs/>
        </w:rPr>
        <w:t>798</w:t>
      </w:r>
      <w:r w:rsidRPr="007E10F3">
        <w:rPr>
          <w:bCs/>
        </w:rPr>
        <w:t>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Fi</w:t>
      </w:r>
      <w:proofErr w:type="spellEnd"/>
      <w:r w:rsidRPr="007E10F3">
        <w:rPr>
          <w:bCs/>
        </w:rPr>
        <w:t xml:space="preserve"> – корректирующая сумма поступлений, учитывающая изменения законодательства</w:t>
      </w:r>
      <w:r w:rsidR="007E1E8F" w:rsidRPr="007E10F3">
        <w:rPr>
          <w:bCs/>
        </w:rPr>
        <w:br/>
      </w:r>
      <w:r w:rsidRPr="007E10F3">
        <w:rPr>
          <w:bCs/>
        </w:rPr>
        <w:t xml:space="preserve">о налогах и сборах, а также другие факторы на территории i-го сельского поселения. 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Niп</w:t>
      </w:r>
      <w:proofErr w:type="spellEnd"/>
      <w:r w:rsidRPr="007E10F3">
        <w:rPr>
          <w:bCs/>
        </w:rPr>
        <w:t xml:space="preserve"> НДФЛ2 – НДФЛ4 = </w:t>
      </w:r>
      <w:proofErr w:type="spellStart"/>
      <w:r w:rsidRPr="007E10F3">
        <w:rPr>
          <w:bCs/>
        </w:rPr>
        <w:t>ФЗПi</w:t>
      </w:r>
      <w:proofErr w:type="spellEnd"/>
      <w:r w:rsidRPr="007E10F3">
        <w:rPr>
          <w:bCs/>
        </w:rPr>
        <w:t xml:space="preserve"> </w:t>
      </w:r>
      <w:proofErr w:type="spellStart"/>
      <w:r w:rsidR="008F5E75"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Кni</w:t>
      </w:r>
      <w:proofErr w:type="spellEnd"/>
      <w:r w:rsidRPr="007E10F3">
        <w:rPr>
          <w:bCs/>
        </w:rPr>
        <w:t xml:space="preserve">/100 (+/-) </w:t>
      </w:r>
      <w:proofErr w:type="spellStart"/>
      <w:r w:rsidRPr="007E10F3">
        <w:rPr>
          <w:bCs/>
        </w:rPr>
        <w:t>Fi</w:t>
      </w:r>
      <w:proofErr w:type="spellEnd"/>
      <w:r w:rsidRPr="007E10F3">
        <w:rPr>
          <w:bCs/>
        </w:rPr>
        <w:t>, где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ФЗПi</w:t>
      </w:r>
      <w:proofErr w:type="spellEnd"/>
      <w:r w:rsidRPr="007E10F3">
        <w:rPr>
          <w:bCs/>
        </w:rPr>
        <w:t xml:space="preserve"> – фонд заработной платы, предусмотренный прогнозом социально-экономического развития Московской области для i-го сельского поселения;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Кni</w:t>
      </w:r>
      <w:proofErr w:type="spellEnd"/>
      <w:r w:rsidRPr="007E10F3">
        <w:rPr>
          <w:bCs/>
        </w:rPr>
        <w:t xml:space="preserve"> – доля налога в фонде заработной платы за предыдущий период на территории</w:t>
      </w:r>
      <w:r w:rsidR="007E1E8F" w:rsidRPr="007E10F3">
        <w:rPr>
          <w:bCs/>
        </w:rPr>
        <w:br/>
      </w:r>
      <w:r w:rsidRPr="007E10F3">
        <w:rPr>
          <w:bCs/>
        </w:rPr>
        <w:t>i-го сельского поселения;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Fi</w:t>
      </w:r>
      <w:proofErr w:type="spellEnd"/>
      <w:r w:rsidRPr="007E10F3">
        <w:rPr>
          <w:bCs/>
        </w:rPr>
        <w:t xml:space="preserve"> – корректирующая сумма поступлений, учитывающая изменения законодательства</w:t>
      </w:r>
      <w:r w:rsidR="007E1E8F" w:rsidRPr="007E10F3">
        <w:rPr>
          <w:bCs/>
        </w:rPr>
        <w:br/>
      </w:r>
      <w:r w:rsidRPr="007E10F3">
        <w:rPr>
          <w:bCs/>
        </w:rPr>
        <w:t>о налогах и сборах, а также другие факторы на территории i-го сельского поселения.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Расчетные налоговые поступления по налогу на доходы физических лиц в бюджеты сельских поселений рассчитаны по формуле: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lastRenderedPageBreak/>
        <w:t>Пндфлi2019 = Niп2019 x Н / 100;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Пндфлi2020 = Niп2020 x Н / 100;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Пндфлi2021 = Niп2021 x Н / 100, где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Пндфлi2019, Пндфлi2020, Пндфлi2021 – расчетные налоговые поступления по налогу</w:t>
      </w:r>
      <w:r w:rsidR="007E1E8F" w:rsidRPr="007E10F3">
        <w:rPr>
          <w:bCs/>
        </w:rPr>
        <w:br/>
      </w:r>
      <w:r w:rsidRPr="007E10F3">
        <w:rPr>
          <w:bCs/>
        </w:rPr>
        <w:t>на доходы физических лиц в бюджет i-го сельского поселения на 2019 год и на плановый период 2020 и 2021 годов;</w:t>
      </w:r>
    </w:p>
    <w:p w:rsidR="00A9416B" w:rsidRPr="007E10F3" w:rsidRDefault="00DF3049" w:rsidP="00F83957">
      <w:pPr>
        <w:ind w:firstLine="709"/>
        <w:jc w:val="both"/>
        <w:rPr>
          <w:b/>
          <w:bCs/>
          <w:i/>
          <w:iCs/>
        </w:rPr>
      </w:pPr>
      <w:r w:rsidRPr="007E10F3">
        <w:rPr>
          <w:bCs/>
        </w:rPr>
        <w:t>H – норматив зачисления налога на доходы физических лиц в соответствии с бюджетным законодательством Российской Федерац</w:t>
      </w:r>
      <w:r w:rsidR="008F5E75" w:rsidRPr="007E10F3">
        <w:rPr>
          <w:bCs/>
        </w:rPr>
        <w:t>ии в бюджеты сельских поселений</w:t>
      </w:r>
      <w:r w:rsidRPr="007E10F3">
        <w:rPr>
          <w:bCs/>
        </w:rPr>
        <w:t xml:space="preserve"> в размере</w:t>
      </w:r>
      <w:r w:rsidR="007E1E8F" w:rsidRPr="007E10F3">
        <w:rPr>
          <w:bCs/>
        </w:rPr>
        <w:br/>
      </w:r>
      <w:r w:rsidRPr="007E10F3">
        <w:rPr>
          <w:bCs/>
        </w:rPr>
        <w:t>2 процентов.</w:t>
      </w:r>
    </w:p>
    <w:p w:rsidR="00DF3049" w:rsidRPr="007E10F3" w:rsidRDefault="00DF3049" w:rsidP="00F83957">
      <w:pPr>
        <w:ind w:firstLine="709"/>
        <w:jc w:val="center"/>
        <w:rPr>
          <w:b/>
          <w:bCs/>
          <w:i/>
          <w:iCs/>
        </w:rPr>
      </w:pPr>
    </w:p>
    <w:p w:rsidR="00A9416B" w:rsidRPr="007E10F3" w:rsidRDefault="00A9416B" w:rsidP="00F83957">
      <w:pPr>
        <w:ind w:firstLine="709"/>
        <w:jc w:val="center"/>
        <w:rPr>
          <w:b/>
          <w:bCs/>
          <w:i/>
          <w:iCs/>
        </w:rPr>
      </w:pPr>
      <w:r w:rsidRPr="007E10F3">
        <w:rPr>
          <w:b/>
          <w:bCs/>
          <w:i/>
          <w:iCs/>
        </w:rPr>
        <w:t>1.1.2. Единый сельскохозяйственный налог</w:t>
      </w:r>
    </w:p>
    <w:p w:rsidR="00A9416B" w:rsidRPr="007E10F3" w:rsidRDefault="00A9416B" w:rsidP="00F83957">
      <w:pPr>
        <w:ind w:firstLine="709"/>
        <w:jc w:val="center"/>
        <w:rPr>
          <w:bCs/>
          <w:iCs/>
        </w:rPr>
      </w:pP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Налоговый потенциал по единому сельскохозяйственному налогу в бюджеты сельских поселений определен по следующей формуле: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  <w:lang w:val="en-US"/>
        </w:rPr>
        <w:t>Ni</w:t>
      </w:r>
      <w:r w:rsidRPr="007E10F3">
        <w:rPr>
          <w:bCs/>
        </w:rPr>
        <w:t>2019 = ((</w:t>
      </w:r>
      <w:r w:rsidRPr="007E10F3">
        <w:rPr>
          <w:bCs/>
          <w:lang w:val="en-US"/>
        </w:rPr>
        <w:t>V</w:t>
      </w:r>
      <w:proofErr w:type="spellStart"/>
      <w:r w:rsidRPr="007E10F3">
        <w:rPr>
          <w:bCs/>
        </w:rPr>
        <w:t>нбпп</w:t>
      </w:r>
      <w:r w:rsidRPr="007E10F3">
        <w:rPr>
          <w:bCs/>
          <w:lang w:val="en-US"/>
        </w:rPr>
        <w:t>i</w:t>
      </w:r>
      <w:proofErr w:type="spellEnd"/>
      <w:r w:rsidRPr="007E10F3">
        <w:rPr>
          <w:bCs/>
        </w:rPr>
        <w:t xml:space="preserve"> </w:t>
      </w:r>
      <w:proofErr w:type="spellStart"/>
      <w:r w:rsidR="001D0B43"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r w:rsidRPr="007E10F3">
        <w:rPr>
          <w:bCs/>
          <w:lang w:val="en-US"/>
        </w:rPr>
        <w:t>S</w:t>
      </w:r>
      <w:r w:rsidRPr="007E10F3">
        <w:rPr>
          <w:bCs/>
        </w:rPr>
        <w:t xml:space="preserve"> / 100) (+/-) </w:t>
      </w:r>
      <w:r w:rsidRPr="007E10F3">
        <w:rPr>
          <w:bCs/>
          <w:lang w:val="en-US"/>
        </w:rPr>
        <w:t>F</w:t>
      </w:r>
      <w:r w:rsidRPr="007E10F3">
        <w:rPr>
          <w:bCs/>
        </w:rPr>
        <w:t xml:space="preserve">) </w:t>
      </w:r>
      <w:proofErr w:type="spellStart"/>
      <w:r w:rsidR="001D0B43"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r w:rsidRPr="007E10F3">
        <w:rPr>
          <w:bCs/>
          <w:lang w:val="en-US"/>
        </w:rPr>
        <w:t>K</w:t>
      </w:r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соб</w:t>
      </w:r>
      <w:proofErr w:type="spellEnd"/>
      <w:r w:rsidRPr="007E10F3">
        <w:rPr>
          <w:bCs/>
        </w:rPr>
        <w:t>.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  <w:lang w:val="en-US"/>
        </w:rPr>
        <w:t>Ni</w:t>
      </w:r>
      <w:r w:rsidRPr="007E10F3">
        <w:rPr>
          <w:bCs/>
        </w:rPr>
        <w:t>2020 = ((</w:t>
      </w:r>
      <w:r w:rsidRPr="007E10F3">
        <w:rPr>
          <w:bCs/>
          <w:lang w:val="en-US"/>
        </w:rPr>
        <w:t>V</w:t>
      </w:r>
      <w:proofErr w:type="spellStart"/>
      <w:r w:rsidRPr="007E10F3">
        <w:rPr>
          <w:bCs/>
        </w:rPr>
        <w:t>нбпп</w:t>
      </w:r>
      <w:r w:rsidRPr="007E10F3">
        <w:rPr>
          <w:bCs/>
          <w:lang w:val="en-US"/>
        </w:rPr>
        <w:t>i</w:t>
      </w:r>
      <w:proofErr w:type="spellEnd"/>
      <w:r w:rsidRPr="007E10F3">
        <w:rPr>
          <w:bCs/>
        </w:rPr>
        <w:t xml:space="preserve"> </w:t>
      </w:r>
      <w:proofErr w:type="spellStart"/>
      <w:r w:rsidR="001D0B43"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r w:rsidRPr="007E10F3">
        <w:rPr>
          <w:bCs/>
          <w:lang w:val="en-US"/>
        </w:rPr>
        <w:t>S</w:t>
      </w:r>
      <w:r w:rsidRPr="007E10F3">
        <w:rPr>
          <w:bCs/>
        </w:rPr>
        <w:t xml:space="preserve"> / 100) (+/-) </w:t>
      </w:r>
      <w:r w:rsidRPr="007E10F3">
        <w:rPr>
          <w:bCs/>
          <w:lang w:val="en-US"/>
        </w:rPr>
        <w:t>F</w:t>
      </w:r>
      <w:r w:rsidRPr="007E10F3">
        <w:rPr>
          <w:bCs/>
        </w:rPr>
        <w:t xml:space="preserve">) </w:t>
      </w:r>
      <w:proofErr w:type="spellStart"/>
      <w:r w:rsidR="001D0B43"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r w:rsidRPr="007E10F3">
        <w:rPr>
          <w:bCs/>
          <w:lang w:val="en-US"/>
        </w:rPr>
        <w:t>K</w:t>
      </w:r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соб</w:t>
      </w:r>
      <w:proofErr w:type="spellEnd"/>
      <w:r w:rsidRPr="007E10F3">
        <w:rPr>
          <w:bCs/>
        </w:rPr>
        <w:t>.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  <w:lang w:val="en-US"/>
        </w:rPr>
        <w:t>Ni</w:t>
      </w:r>
      <w:r w:rsidRPr="007E10F3">
        <w:rPr>
          <w:bCs/>
        </w:rPr>
        <w:t>2021 = ((</w:t>
      </w:r>
      <w:r w:rsidRPr="007E10F3">
        <w:rPr>
          <w:bCs/>
          <w:lang w:val="en-US"/>
        </w:rPr>
        <w:t>V</w:t>
      </w:r>
      <w:proofErr w:type="spellStart"/>
      <w:r w:rsidRPr="007E10F3">
        <w:rPr>
          <w:bCs/>
        </w:rPr>
        <w:t>нбпп</w:t>
      </w:r>
      <w:r w:rsidRPr="007E10F3">
        <w:rPr>
          <w:bCs/>
          <w:lang w:val="en-US"/>
        </w:rPr>
        <w:t>i</w:t>
      </w:r>
      <w:proofErr w:type="spellEnd"/>
      <w:r w:rsidR="001D0B43" w:rsidRPr="007E10F3">
        <w:rPr>
          <w:bCs/>
        </w:rPr>
        <w:t xml:space="preserve"> </w:t>
      </w:r>
      <w:proofErr w:type="spellStart"/>
      <w:r w:rsidR="001D0B43"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r w:rsidRPr="007E10F3">
        <w:rPr>
          <w:bCs/>
          <w:lang w:val="en-US"/>
        </w:rPr>
        <w:t>S</w:t>
      </w:r>
      <w:r w:rsidRPr="007E10F3">
        <w:rPr>
          <w:bCs/>
        </w:rPr>
        <w:t xml:space="preserve"> / 100) (+/-) </w:t>
      </w:r>
      <w:r w:rsidRPr="007E10F3">
        <w:rPr>
          <w:bCs/>
          <w:lang w:val="en-US"/>
        </w:rPr>
        <w:t>F</w:t>
      </w:r>
      <w:r w:rsidRPr="007E10F3">
        <w:rPr>
          <w:bCs/>
        </w:rPr>
        <w:t xml:space="preserve">) </w:t>
      </w:r>
      <w:proofErr w:type="spellStart"/>
      <w:r w:rsidR="001D0B43"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r w:rsidRPr="007E10F3">
        <w:rPr>
          <w:bCs/>
          <w:lang w:val="en-US"/>
        </w:rPr>
        <w:t>K</w:t>
      </w:r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соб</w:t>
      </w:r>
      <w:proofErr w:type="spellEnd"/>
      <w:r w:rsidRPr="007E10F3">
        <w:rPr>
          <w:bCs/>
        </w:rPr>
        <w:t>., где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Ni2019, Ni2020, Ni2021 - налоговый потенциал по единому сельскохозяйственному налогу по бюджету i-го сельского поселения на 2019 год и плановый период 2020 и 2021 годов;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Vнбппi</w:t>
      </w:r>
      <w:proofErr w:type="spellEnd"/>
      <w:r w:rsidRPr="007E10F3">
        <w:rPr>
          <w:bCs/>
        </w:rPr>
        <w:t xml:space="preserve"> – налоговая база прогнозируемого периода по единому сельскохозяйственному налогу на территории i-го сельского поселения;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S – ставка налога</w:t>
      </w:r>
      <w:r w:rsidR="008F5E75" w:rsidRPr="007E10F3">
        <w:rPr>
          <w:bCs/>
        </w:rPr>
        <w:t xml:space="preserve"> в процентах</w:t>
      </w:r>
      <w:r w:rsidRPr="007E10F3">
        <w:rPr>
          <w:bCs/>
        </w:rPr>
        <w:t>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F – выпадающие доходы в связи с применением налоговой ставки в размере</w:t>
      </w:r>
      <w:r w:rsidR="007E1E8F" w:rsidRPr="007E10F3">
        <w:rPr>
          <w:bCs/>
        </w:rPr>
        <w:br/>
      </w:r>
      <w:r w:rsidRPr="007E10F3">
        <w:rPr>
          <w:bCs/>
        </w:rPr>
        <w:t>0</w:t>
      </w:r>
      <w:r w:rsidR="000F3A34" w:rsidRPr="007E10F3">
        <w:rPr>
          <w:bCs/>
        </w:rPr>
        <w:t> </w:t>
      </w:r>
      <w:r w:rsidRPr="007E10F3">
        <w:rPr>
          <w:bCs/>
        </w:rPr>
        <w:t>процентов для всех категорий налогоплательщиков единого сельскохозяйственного налога</w:t>
      </w:r>
      <w:r w:rsidRPr="007E10F3">
        <w:rPr>
          <w:bCs/>
        </w:rPr>
        <w:br/>
        <w:t>с 01.01.2019 года;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K соб. – расчётный уровень собираемости в размере 1.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Налоговая база прогнозируемого периода рассчитывается по следующей формуле: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Vнбппi</w:t>
      </w:r>
      <w:proofErr w:type="spellEnd"/>
      <w:r w:rsidRPr="007E10F3">
        <w:rPr>
          <w:bCs/>
        </w:rPr>
        <w:t xml:space="preserve"> = </w:t>
      </w:r>
      <w:proofErr w:type="spellStart"/>
      <w:r w:rsidRPr="007E10F3">
        <w:rPr>
          <w:bCs/>
        </w:rPr>
        <w:t>Vнбпр.пi</w:t>
      </w:r>
      <w:proofErr w:type="spellEnd"/>
      <w:r w:rsidRPr="007E10F3">
        <w:rPr>
          <w:bCs/>
        </w:rPr>
        <w:t xml:space="preserve"> </w:t>
      </w:r>
      <w:proofErr w:type="spellStart"/>
      <w:r w:rsidR="001D0B43" w:rsidRPr="007E10F3">
        <w:rPr>
          <w:bCs/>
        </w:rPr>
        <w:t>х</w:t>
      </w:r>
      <w:proofErr w:type="spellEnd"/>
      <w:r w:rsidRPr="007E10F3">
        <w:rPr>
          <w:bCs/>
        </w:rPr>
        <w:t xml:space="preserve"> (V </w:t>
      </w:r>
      <w:proofErr w:type="spellStart"/>
      <w:r w:rsidRPr="007E10F3">
        <w:rPr>
          <w:bCs/>
        </w:rPr>
        <w:t>врп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п.п</w:t>
      </w:r>
      <w:proofErr w:type="spellEnd"/>
      <w:r w:rsidRPr="007E10F3">
        <w:rPr>
          <w:bCs/>
        </w:rPr>
        <w:t xml:space="preserve"> / V </w:t>
      </w:r>
      <w:proofErr w:type="spellStart"/>
      <w:r w:rsidRPr="007E10F3">
        <w:rPr>
          <w:bCs/>
        </w:rPr>
        <w:t>врп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пр.п</w:t>
      </w:r>
      <w:proofErr w:type="spellEnd"/>
      <w:r w:rsidRPr="007E10F3">
        <w:rPr>
          <w:bCs/>
        </w:rPr>
        <w:t>), где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Vнбпр.пi</w:t>
      </w:r>
      <w:proofErr w:type="spellEnd"/>
      <w:r w:rsidRPr="007E10F3">
        <w:rPr>
          <w:bCs/>
        </w:rPr>
        <w:t xml:space="preserve"> – налоговая база предыдущего периода по единому сельскохозяйственному налогу на территории i-го сельского поселения;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Vврп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пр.п</w:t>
      </w:r>
      <w:proofErr w:type="spellEnd"/>
      <w:r w:rsidRPr="007E10F3">
        <w:rPr>
          <w:bCs/>
        </w:rPr>
        <w:t xml:space="preserve"> – объем валового регионального продукта в предыдущем периоде, предусмотренный прогнозом социально-экономического развития Московской области;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Vврп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п.п</w:t>
      </w:r>
      <w:proofErr w:type="spellEnd"/>
      <w:r w:rsidRPr="007E10F3">
        <w:rPr>
          <w:bCs/>
        </w:rPr>
        <w:t xml:space="preserve"> – объем прогнозируемого валового регионального продукта, предусмотренный прогнозом социально-экономического развития Московской области;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Расчетные налоговые поступления единого сельскохозяйственного налога в бюджеты сельских поселений определены по формуле: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Псхнi2019 = Ni2019 x Н / 100;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Псхнi2020 = Ni2020 x Н / 100;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Псхнi2021 = Ni2021 x Н / 100, где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Псхнi2019, Псхнi2020, Псхнi2021 – расчетные налоговые поступления единого сельскохозяйственного налога в бюджет i-го сельского поселения на 2019 год и плановый период 2020 и 2021 годов;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Н – норматив зачисления единого сельскохозяйственного налога в соответствии</w:t>
      </w:r>
      <w:r w:rsidR="007E1E8F" w:rsidRPr="007E10F3">
        <w:rPr>
          <w:bCs/>
        </w:rPr>
        <w:br/>
      </w:r>
      <w:r w:rsidRPr="007E10F3">
        <w:rPr>
          <w:bCs/>
        </w:rPr>
        <w:t>с бюджетным законодательством в бюджеты сельских поселений 30 процентов.</w:t>
      </w:r>
    </w:p>
    <w:p w:rsidR="00A9416B" w:rsidRPr="007E10F3" w:rsidRDefault="00A9416B" w:rsidP="00F83957">
      <w:pPr>
        <w:ind w:firstLine="709"/>
        <w:jc w:val="center"/>
        <w:rPr>
          <w:b/>
          <w:bCs/>
          <w:i/>
          <w:iCs/>
        </w:rPr>
      </w:pPr>
    </w:p>
    <w:p w:rsidR="00A9416B" w:rsidRPr="007E10F3" w:rsidRDefault="00A9416B" w:rsidP="00F83957">
      <w:pPr>
        <w:ind w:firstLine="709"/>
        <w:jc w:val="center"/>
        <w:rPr>
          <w:b/>
          <w:bCs/>
          <w:i/>
          <w:iCs/>
        </w:rPr>
      </w:pPr>
      <w:r w:rsidRPr="007E10F3">
        <w:rPr>
          <w:b/>
          <w:bCs/>
          <w:i/>
          <w:iCs/>
        </w:rPr>
        <w:t>1.1.3. Налог на имущество физических лиц</w:t>
      </w:r>
    </w:p>
    <w:p w:rsidR="00A9416B" w:rsidRPr="007E10F3" w:rsidRDefault="00A9416B" w:rsidP="00F83957">
      <w:pPr>
        <w:ind w:firstLine="709"/>
        <w:jc w:val="both"/>
        <w:rPr>
          <w:i/>
          <w:iCs/>
        </w:rPr>
      </w:pP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Налоговый потенциал по налогу на имущество физических лиц по бюджетам сельских поселений определен по следующей формуле:</w:t>
      </w:r>
      <w:r w:rsidR="00AE6F74" w:rsidRPr="007E10F3">
        <w:rPr>
          <w:bCs/>
        </w:rPr>
        <w:t xml:space="preserve"> 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  <w:lang w:val="en-US"/>
        </w:rPr>
        <w:t>Ni</w:t>
      </w:r>
      <w:r w:rsidRPr="007E10F3">
        <w:rPr>
          <w:bCs/>
        </w:rPr>
        <w:t>2019 = ((Нн1</w:t>
      </w:r>
      <w:proofErr w:type="spellStart"/>
      <w:r w:rsidRPr="007E10F3">
        <w:rPr>
          <w:bCs/>
          <w:lang w:val="en-US"/>
        </w:rPr>
        <w:t>i</w:t>
      </w:r>
      <w:proofErr w:type="spellEnd"/>
      <w:r w:rsidRPr="007E10F3">
        <w:rPr>
          <w:bCs/>
        </w:rPr>
        <w:t xml:space="preserve"> + Нн2</w:t>
      </w:r>
      <w:proofErr w:type="spellStart"/>
      <w:r w:rsidRPr="007E10F3">
        <w:rPr>
          <w:bCs/>
          <w:lang w:val="en-US"/>
        </w:rPr>
        <w:t>i</w:t>
      </w:r>
      <w:proofErr w:type="spellEnd"/>
      <w:r w:rsidRPr="007E10F3">
        <w:rPr>
          <w:bCs/>
        </w:rPr>
        <w:t xml:space="preserve"> + Нн4</w:t>
      </w:r>
      <w:proofErr w:type="spellStart"/>
      <w:r w:rsidRPr="007E10F3">
        <w:rPr>
          <w:bCs/>
          <w:lang w:val="en-US"/>
        </w:rPr>
        <w:t>i</w:t>
      </w:r>
      <w:proofErr w:type="spellEnd"/>
      <w:r w:rsidRPr="007E10F3">
        <w:rPr>
          <w:bCs/>
        </w:rPr>
        <w:t xml:space="preserve">)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Кув</w:t>
      </w:r>
      <w:r w:rsidRPr="007E10F3">
        <w:rPr>
          <w:bCs/>
          <w:vertAlign w:val="subscript"/>
        </w:rPr>
        <w:t>1</w:t>
      </w:r>
      <w:r w:rsidRPr="007E10F3">
        <w:rPr>
          <w:bCs/>
        </w:rPr>
        <w:t xml:space="preserve"> + Нн3</w:t>
      </w:r>
      <w:proofErr w:type="spellStart"/>
      <w:r w:rsidRPr="007E10F3">
        <w:rPr>
          <w:bCs/>
          <w:lang w:val="en-US"/>
        </w:rPr>
        <w:t>i</w:t>
      </w:r>
      <w:proofErr w:type="spellEnd"/>
      <w:r w:rsidRPr="007E10F3">
        <w:rPr>
          <w:bCs/>
        </w:rPr>
        <w:t xml:space="preserve"> )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Ксоб</w:t>
      </w:r>
      <w:proofErr w:type="spellEnd"/>
      <w:r w:rsidRPr="007E10F3">
        <w:rPr>
          <w:bCs/>
        </w:rPr>
        <w:t>,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  <w:lang w:val="en-US"/>
        </w:rPr>
        <w:t>Ni</w:t>
      </w:r>
      <w:r w:rsidRPr="007E10F3">
        <w:rPr>
          <w:bCs/>
        </w:rPr>
        <w:t>2020 = ((Нн1</w:t>
      </w:r>
      <w:proofErr w:type="spellStart"/>
      <w:r w:rsidRPr="007E10F3">
        <w:rPr>
          <w:bCs/>
          <w:lang w:val="en-US"/>
        </w:rPr>
        <w:t>i</w:t>
      </w:r>
      <w:proofErr w:type="spellEnd"/>
      <w:r w:rsidRPr="007E10F3">
        <w:rPr>
          <w:bCs/>
        </w:rPr>
        <w:t xml:space="preserve"> + Нн4</w:t>
      </w:r>
      <w:proofErr w:type="spellStart"/>
      <w:r w:rsidRPr="007E10F3">
        <w:rPr>
          <w:bCs/>
          <w:lang w:val="en-US"/>
        </w:rPr>
        <w:t>i</w:t>
      </w:r>
      <w:proofErr w:type="spellEnd"/>
      <w:r w:rsidRPr="007E10F3">
        <w:rPr>
          <w:bCs/>
        </w:rPr>
        <w:t xml:space="preserve">)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Кув</w:t>
      </w:r>
      <w:r w:rsidRPr="007E10F3">
        <w:rPr>
          <w:bCs/>
          <w:vertAlign w:val="subscript"/>
        </w:rPr>
        <w:t>1</w:t>
      </w:r>
      <w:r w:rsidRPr="007E10F3">
        <w:rPr>
          <w:bCs/>
          <w:vertAlign w:val="superscript"/>
        </w:rPr>
        <w:t>2</w:t>
      </w:r>
      <w:r w:rsidRPr="007E10F3">
        <w:rPr>
          <w:bCs/>
        </w:rPr>
        <w:t>+ Нн2</w:t>
      </w:r>
      <w:proofErr w:type="spellStart"/>
      <w:r w:rsidRPr="007E10F3">
        <w:rPr>
          <w:bCs/>
          <w:lang w:val="en-US"/>
        </w:rPr>
        <w:t>i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Кув</w:t>
      </w:r>
      <w:r w:rsidRPr="007E10F3">
        <w:rPr>
          <w:bCs/>
          <w:vertAlign w:val="subscript"/>
        </w:rPr>
        <w:t>1</w:t>
      </w:r>
      <w:r w:rsidRPr="007E10F3">
        <w:rPr>
          <w:bCs/>
          <w:vertAlign w:val="superscript"/>
        </w:rPr>
        <w:t xml:space="preserve">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Кув2 + Нн3</w:t>
      </w:r>
      <w:proofErr w:type="spellStart"/>
      <w:r w:rsidRPr="007E10F3">
        <w:rPr>
          <w:bCs/>
          <w:lang w:val="en-US"/>
        </w:rPr>
        <w:t>i</w:t>
      </w:r>
      <w:proofErr w:type="spellEnd"/>
      <w:r w:rsidRPr="007E10F3">
        <w:rPr>
          <w:bCs/>
        </w:rPr>
        <w:t xml:space="preserve"> )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Ксоб</w:t>
      </w:r>
      <w:proofErr w:type="spellEnd"/>
      <w:r w:rsidRPr="007E10F3">
        <w:rPr>
          <w:bCs/>
        </w:rPr>
        <w:t>,</w:t>
      </w:r>
    </w:p>
    <w:p w:rsidR="00DF3049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  <w:lang w:val="en-US"/>
        </w:rPr>
        <w:t>Ni</w:t>
      </w:r>
      <w:r w:rsidRPr="007E10F3">
        <w:rPr>
          <w:bCs/>
        </w:rPr>
        <w:t>2021 = ((Нн1</w:t>
      </w:r>
      <w:proofErr w:type="spellStart"/>
      <w:r w:rsidRPr="007E10F3">
        <w:rPr>
          <w:bCs/>
          <w:lang w:val="en-US"/>
        </w:rPr>
        <w:t>i</w:t>
      </w:r>
      <w:proofErr w:type="spellEnd"/>
      <w:r w:rsidRPr="007E10F3">
        <w:rPr>
          <w:bCs/>
        </w:rPr>
        <w:t xml:space="preserve"> + Нн4</w:t>
      </w:r>
      <w:proofErr w:type="spellStart"/>
      <w:r w:rsidRPr="007E10F3">
        <w:rPr>
          <w:bCs/>
          <w:lang w:val="en-US"/>
        </w:rPr>
        <w:t>i</w:t>
      </w:r>
      <w:proofErr w:type="spellEnd"/>
      <w:r w:rsidRPr="007E10F3">
        <w:rPr>
          <w:bCs/>
        </w:rPr>
        <w:t xml:space="preserve">)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Кув</w:t>
      </w:r>
      <w:r w:rsidRPr="007E10F3">
        <w:rPr>
          <w:bCs/>
          <w:vertAlign w:val="subscript"/>
        </w:rPr>
        <w:t>1</w:t>
      </w:r>
      <w:r w:rsidRPr="007E10F3">
        <w:rPr>
          <w:bCs/>
          <w:vertAlign w:val="superscript"/>
        </w:rPr>
        <w:t>3</w:t>
      </w:r>
      <w:r w:rsidRPr="007E10F3">
        <w:rPr>
          <w:bCs/>
        </w:rPr>
        <w:t xml:space="preserve"> + Нн2</w:t>
      </w:r>
      <w:proofErr w:type="spellStart"/>
      <w:r w:rsidRPr="007E10F3">
        <w:rPr>
          <w:bCs/>
          <w:lang w:val="en-US"/>
        </w:rPr>
        <w:t>i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Кув</w:t>
      </w:r>
      <w:r w:rsidRPr="007E10F3">
        <w:rPr>
          <w:bCs/>
          <w:vertAlign w:val="subscript"/>
        </w:rPr>
        <w:t>1</w:t>
      </w:r>
      <w:r w:rsidRPr="007E10F3">
        <w:rPr>
          <w:bCs/>
          <w:vertAlign w:val="superscript"/>
        </w:rPr>
        <w:t xml:space="preserve">2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Кув2 + Нн3</w:t>
      </w:r>
      <w:proofErr w:type="spellStart"/>
      <w:r w:rsidRPr="007E10F3">
        <w:rPr>
          <w:bCs/>
          <w:lang w:val="en-US"/>
        </w:rPr>
        <w:t>i</w:t>
      </w:r>
      <w:proofErr w:type="spellEnd"/>
      <w:r w:rsidRPr="007E10F3">
        <w:rPr>
          <w:bCs/>
        </w:rPr>
        <w:t>/</w:t>
      </w:r>
      <w:r w:rsidRPr="007E10F3">
        <w:rPr>
          <w:bCs/>
          <w:lang w:val="en-US"/>
        </w:rPr>
        <w:t>S</w:t>
      </w:r>
      <w:r w:rsidRPr="007E10F3">
        <w:rPr>
          <w:bCs/>
          <w:vertAlign w:val="subscript"/>
        </w:rPr>
        <w:t>1,5</w:t>
      </w:r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r w:rsidRPr="007E10F3">
        <w:rPr>
          <w:bCs/>
          <w:lang w:val="en-US"/>
        </w:rPr>
        <w:t>S</w:t>
      </w:r>
      <w:r w:rsidRPr="007E10F3">
        <w:rPr>
          <w:bCs/>
          <w:vertAlign w:val="subscript"/>
        </w:rPr>
        <w:t>2</w:t>
      </w:r>
      <w:r w:rsidRPr="007E10F3">
        <w:rPr>
          <w:bCs/>
        </w:rPr>
        <w:t xml:space="preserve">)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Ксоб</w:t>
      </w:r>
      <w:proofErr w:type="spellEnd"/>
      <w:r w:rsidR="00DF3049" w:rsidRPr="007E10F3">
        <w:rPr>
          <w:bCs/>
        </w:rPr>
        <w:t>, где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lastRenderedPageBreak/>
        <w:t>Ni2019, Ni2020 Ni2021 – налоговый потенциал по налогу на имущество физических</w:t>
      </w:r>
      <w:r w:rsidRPr="007E10F3">
        <w:rPr>
          <w:bCs/>
        </w:rPr>
        <w:br/>
        <w:t xml:space="preserve">лиц по бюджету </w:t>
      </w:r>
      <w:r w:rsidR="00E032E9" w:rsidRPr="007E10F3">
        <w:rPr>
          <w:bCs/>
        </w:rPr>
        <w:t>i-го</w:t>
      </w:r>
      <w:r w:rsidRPr="007E10F3">
        <w:rPr>
          <w:bCs/>
        </w:rPr>
        <w:t xml:space="preserve"> сельского поселения на 2019 год и на плановый период 2020 и 2021 годов;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Нн1i – сумма начисленного налога на имущество физических лиц налоговыми органами в 201</w:t>
      </w:r>
      <w:r w:rsidR="00D34AB2" w:rsidRPr="007E10F3">
        <w:rPr>
          <w:bCs/>
        </w:rPr>
        <w:t>7</w:t>
      </w:r>
      <w:r w:rsidRPr="007E10F3">
        <w:rPr>
          <w:bCs/>
        </w:rPr>
        <w:t xml:space="preserve"> году по жилым домам на территории i-го сельского поселения; 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Нн2i – сумма начисленного налога на имущество физических лиц налоговыми органами в 201</w:t>
      </w:r>
      <w:r w:rsidR="00D34AB2" w:rsidRPr="007E10F3">
        <w:rPr>
          <w:bCs/>
        </w:rPr>
        <w:t>7</w:t>
      </w:r>
      <w:r w:rsidRPr="007E10F3">
        <w:rPr>
          <w:bCs/>
        </w:rPr>
        <w:t xml:space="preserve"> году по жилым помещениям (квартиры, комнаты) на территории i-го сельского поселения;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Нн3i – сумма начисленного налога на имущество физических лиц налоговыми органами в 201</w:t>
      </w:r>
      <w:r w:rsidR="00D34AB2" w:rsidRPr="007E10F3">
        <w:rPr>
          <w:bCs/>
        </w:rPr>
        <w:t>7</w:t>
      </w:r>
      <w:r w:rsidRPr="007E10F3">
        <w:rPr>
          <w:bCs/>
        </w:rPr>
        <w:t xml:space="preserve"> году по объектам налогообложения, включ</w:t>
      </w:r>
      <w:r w:rsidR="008F5E75" w:rsidRPr="007E10F3">
        <w:rPr>
          <w:bCs/>
        </w:rPr>
        <w:t>енных в перечень, определяемый</w:t>
      </w:r>
      <w:r w:rsidR="007E1E8F" w:rsidRPr="007E10F3">
        <w:rPr>
          <w:bCs/>
        </w:rPr>
        <w:br/>
      </w:r>
      <w:r w:rsidRPr="007E10F3">
        <w:rPr>
          <w:bCs/>
        </w:rPr>
        <w:t>в соответствии с пунктом 7 статьи 378.2 Налогового кодекса Российской Федерации,</w:t>
      </w:r>
      <w:r w:rsidR="007E1E8F" w:rsidRPr="007E10F3">
        <w:rPr>
          <w:bCs/>
        </w:rPr>
        <w:br/>
      </w:r>
      <w:r w:rsidRPr="007E10F3">
        <w:rPr>
          <w:bCs/>
        </w:rPr>
        <w:t>на территории i-го сельского поселения;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Нн4i – сумма начисленного налога на имущество физических лиц налоговыми органами в 201</w:t>
      </w:r>
      <w:r w:rsidR="00D34AB2" w:rsidRPr="007E10F3">
        <w:rPr>
          <w:bCs/>
        </w:rPr>
        <w:t>7</w:t>
      </w:r>
      <w:r w:rsidRPr="007E10F3">
        <w:rPr>
          <w:bCs/>
        </w:rPr>
        <w:t xml:space="preserve"> году по объектам нежилого назначения на территории i-го сельского поселения;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Кув1 – коэффициент, учитывающий особенн</w:t>
      </w:r>
      <w:r w:rsidR="008F5E75" w:rsidRPr="007E10F3">
        <w:rPr>
          <w:bCs/>
        </w:rPr>
        <w:t>ости исчисления налоговой базы</w:t>
      </w:r>
      <w:r w:rsidR="007E1E8F" w:rsidRPr="007E10F3">
        <w:rPr>
          <w:bCs/>
        </w:rPr>
        <w:br/>
      </w:r>
      <w:r w:rsidRPr="007E10F3">
        <w:rPr>
          <w:bCs/>
        </w:rPr>
        <w:t>в соответствии со статьей 408 Налогового кодекса Российской Федерации, в размере 1,05;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Кув2 – коэффициент, учитывающий особенности исчисления налоговой базы</w:t>
      </w:r>
      <w:r w:rsidR="007E1E8F" w:rsidRPr="007E10F3">
        <w:rPr>
          <w:bCs/>
        </w:rPr>
        <w:br/>
      </w:r>
      <w:r w:rsidRPr="007E10F3">
        <w:rPr>
          <w:bCs/>
        </w:rPr>
        <w:t>в соответствии со статьей 408 Налогового кодекса Российской Федерации и изменение кадастровой стоимости имущества, в размере 1,10;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Ксоб</w:t>
      </w:r>
      <w:proofErr w:type="spellEnd"/>
      <w:r w:rsidRPr="007E10F3">
        <w:rPr>
          <w:bCs/>
        </w:rPr>
        <w:t xml:space="preserve"> – коэффициент собираемости налога в размере 0,95;</w:t>
      </w:r>
    </w:p>
    <w:p w:rsidR="00DF3049" w:rsidRPr="007E10F3" w:rsidRDefault="00DF3049" w:rsidP="00F83957">
      <w:pPr>
        <w:ind w:firstLine="709"/>
        <w:jc w:val="both"/>
        <w:rPr>
          <w:bCs/>
        </w:rPr>
      </w:pPr>
      <w:r w:rsidRPr="007E10F3">
        <w:rPr>
          <w:bCs/>
        </w:rPr>
        <w:t>S</w:t>
      </w:r>
      <w:r w:rsidRPr="007E10F3">
        <w:rPr>
          <w:bCs/>
          <w:vertAlign w:val="subscript"/>
        </w:rPr>
        <w:t>1</w:t>
      </w:r>
      <w:r w:rsidR="001D0B43" w:rsidRPr="007E10F3">
        <w:rPr>
          <w:bCs/>
          <w:vertAlign w:val="subscript"/>
        </w:rPr>
        <w:t>,</w:t>
      </w:r>
      <w:r w:rsidRPr="007E10F3">
        <w:rPr>
          <w:bCs/>
          <w:vertAlign w:val="subscript"/>
        </w:rPr>
        <w:t xml:space="preserve">5 </w:t>
      </w:r>
      <w:r w:rsidRPr="007E10F3">
        <w:rPr>
          <w:bCs/>
        </w:rPr>
        <w:t xml:space="preserve">– налоговая ставка по объектам налогообложения, включенных в перечень, определяемый в соответствии с пунктом 7 статьи 378.2 Налогового кодекса Российской Федерации, в размере 1,5 процента; </w:t>
      </w:r>
    </w:p>
    <w:p w:rsidR="00A9416B" w:rsidRPr="007E10F3" w:rsidRDefault="00DF3049" w:rsidP="00F83957">
      <w:pPr>
        <w:pStyle w:val="ConsNonformat"/>
        <w:widowControl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E10F3">
        <w:rPr>
          <w:rFonts w:ascii="Times New Roman" w:hAnsi="Times New Roman"/>
          <w:bCs/>
          <w:sz w:val="24"/>
          <w:szCs w:val="24"/>
        </w:rPr>
        <w:t>S</w:t>
      </w:r>
      <w:r w:rsidRPr="007E10F3">
        <w:rPr>
          <w:rFonts w:ascii="Times New Roman" w:hAnsi="Times New Roman"/>
          <w:bCs/>
          <w:sz w:val="24"/>
          <w:szCs w:val="24"/>
          <w:vertAlign w:val="subscript"/>
        </w:rPr>
        <w:t>2</w:t>
      </w:r>
      <w:r w:rsidRPr="007E10F3">
        <w:rPr>
          <w:rFonts w:ascii="Times New Roman" w:hAnsi="Times New Roman"/>
          <w:bCs/>
          <w:sz w:val="24"/>
          <w:szCs w:val="24"/>
        </w:rPr>
        <w:t xml:space="preserve"> – налоговая ставка по объектам налогообложения, включенных в перечень, определяемый в соответствии с пунктом 7 статьи 378.2 Налогового кодекса Российской Федерации, в размере 2 процента.</w:t>
      </w:r>
    </w:p>
    <w:p w:rsidR="00DF3049" w:rsidRPr="007E10F3" w:rsidRDefault="00DF3049" w:rsidP="00F83957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416B" w:rsidRPr="007E10F3" w:rsidRDefault="00A9416B" w:rsidP="00F83957">
      <w:pPr>
        <w:keepNext/>
        <w:keepLines/>
        <w:ind w:firstLine="709"/>
        <w:jc w:val="center"/>
        <w:rPr>
          <w:b/>
          <w:bCs/>
          <w:i/>
          <w:iCs/>
        </w:rPr>
      </w:pPr>
      <w:r w:rsidRPr="007E10F3">
        <w:rPr>
          <w:b/>
          <w:bCs/>
          <w:i/>
          <w:iCs/>
        </w:rPr>
        <w:t>1.1.4. Земельный налог</w:t>
      </w:r>
      <w:r w:rsidR="00EC2EEF" w:rsidRPr="007E10F3">
        <w:rPr>
          <w:b/>
          <w:bCs/>
          <w:i/>
          <w:iCs/>
        </w:rPr>
        <w:t xml:space="preserve"> </w:t>
      </w:r>
      <w:r w:rsidR="00EC2EEF" w:rsidRPr="007E10F3">
        <w:rPr>
          <w:b/>
          <w:bCs/>
          <w:i/>
          <w:iCs/>
          <w:lang w:val="en-US"/>
        </w:rPr>
        <w:t>c</w:t>
      </w:r>
      <w:r w:rsidR="00EC2EEF" w:rsidRPr="007E10F3">
        <w:rPr>
          <w:b/>
          <w:bCs/>
          <w:i/>
          <w:iCs/>
        </w:rPr>
        <w:t xml:space="preserve"> организаций</w:t>
      </w:r>
    </w:p>
    <w:p w:rsidR="00A9416B" w:rsidRPr="007E10F3" w:rsidRDefault="00A9416B" w:rsidP="00F83957">
      <w:pPr>
        <w:keepNext/>
        <w:keepLines/>
        <w:ind w:firstLine="709"/>
        <w:jc w:val="both"/>
      </w:pP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>Налоговый потенциал по земельному налогу с организаций по бюджетам сельских поселений определен по следующей формуле: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 xml:space="preserve">Ni2019 = </w:t>
      </w:r>
      <w:proofErr w:type="spellStart"/>
      <w:r w:rsidRPr="007E10F3">
        <w:rPr>
          <w:bCs/>
        </w:rPr>
        <w:t>НБi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К экстр./100 </w:t>
      </w:r>
      <w:proofErr w:type="spellStart"/>
      <w:r w:rsidRPr="007E10F3">
        <w:rPr>
          <w:bCs/>
        </w:rPr>
        <w:t>x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Si</w:t>
      </w:r>
      <w:proofErr w:type="spellEnd"/>
      <w:r w:rsidRPr="007E10F3">
        <w:rPr>
          <w:bCs/>
        </w:rPr>
        <w:t xml:space="preserve">/100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К пер./100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Ксоб</w:t>
      </w:r>
      <w:proofErr w:type="spellEnd"/>
      <w:r w:rsidRPr="007E10F3">
        <w:rPr>
          <w:bCs/>
        </w:rPr>
        <w:t xml:space="preserve"> – F1i + F2i – F3i;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 xml:space="preserve">Ni2020 = </w:t>
      </w:r>
      <w:proofErr w:type="spellStart"/>
      <w:r w:rsidRPr="007E10F3">
        <w:rPr>
          <w:bCs/>
        </w:rPr>
        <w:t>НБi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К экстр./100 </w:t>
      </w:r>
      <w:proofErr w:type="spellStart"/>
      <w:r w:rsidRPr="007E10F3">
        <w:rPr>
          <w:bCs/>
        </w:rPr>
        <w:t>x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Si</w:t>
      </w:r>
      <w:proofErr w:type="spellEnd"/>
      <w:r w:rsidRPr="007E10F3">
        <w:rPr>
          <w:bCs/>
        </w:rPr>
        <w:t xml:space="preserve">/100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К пер./100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Ксоб</w:t>
      </w:r>
      <w:proofErr w:type="spellEnd"/>
      <w:r w:rsidRPr="007E10F3">
        <w:rPr>
          <w:bCs/>
        </w:rPr>
        <w:t xml:space="preserve"> – F1i + F2i – F3i;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 xml:space="preserve">Ni2021 = </w:t>
      </w:r>
      <w:proofErr w:type="spellStart"/>
      <w:r w:rsidRPr="007E10F3">
        <w:rPr>
          <w:bCs/>
        </w:rPr>
        <w:t>НБi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К экстр./100 </w:t>
      </w:r>
      <w:proofErr w:type="spellStart"/>
      <w:r w:rsidRPr="007E10F3">
        <w:rPr>
          <w:bCs/>
        </w:rPr>
        <w:t>x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Si</w:t>
      </w:r>
      <w:proofErr w:type="spellEnd"/>
      <w:r w:rsidRPr="007E10F3">
        <w:rPr>
          <w:bCs/>
        </w:rPr>
        <w:t xml:space="preserve">/100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К пер./100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Ксоб</w:t>
      </w:r>
      <w:proofErr w:type="spellEnd"/>
      <w:r w:rsidRPr="007E10F3">
        <w:rPr>
          <w:bCs/>
        </w:rPr>
        <w:t xml:space="preserve"> – F1i + F2i – F3i, где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>Ni2019, Ni2020, Ni2021 - налоговый потенциал по земельному налогу с организаций</w:t>
      </w:r>
      <w:r w:rsidRPr="007E10F3">
        <w:rPr>
          <w:bCs/>
        </w:rPr>
        <w:br/>
        <w:t>по бюджету i-го сельского поселения на 2019 год и плановый период 2020 и 2021 годов;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НБi</w:t>
      </w:r>
      <w:proofErr w:type="spellEnd"/>
      <w:r w:rsidRPr="007E10F3">
        <w:rPr>
          <w:bCs/>
        </w:rPr>
        <w:t xml:space="preserve"> – налоговая база в виде кадастровой стоимости земельных участков организаций</w:t>
      </w:r>
      <w:r w:rsidRPr="007E10F3">
        <w:rPr>
          <w:bCs/>
        </w:rPr>
        <w:br/>
        <w:t>с учетом льгот в 2017 году на территории i-го сельского поселения;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>К экстр. – коэффициент экстраполяции в размере 95,3 процента на 2019 год, в размере 100 процентов на плановый период;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Si</w:t>
      </w:r>
      <w:proofErr w:type="spellEnd"/>
      <w:r w:rsidRPr="007E10F3">
        <w:rPr>
          <w:bCs/>
        </w:rPr>
        <w:t xml:space="preserve"> – расчетная средняя ставка земельного налога с организаций за отчетный период</w:t>
      </w:r>
      <w:r w:rsidRPr="007E10F3">
        <w:rPr>
          <w:bCs/>
        </w:rPr>
        <w:br/>
        <w:t xml:space="preserve">на территории i-го сельского поселения в процентах; 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>К пер. – расчетный уровень переходящих платежей, средний по Московской области</w:t>
      </w:r>
      <w:r w:rsidRPr="007E10F3">
        <w:rPr>
          <w:bCs/>
        </w:rPr>
        <w:br/>
        <w:t>в размере 105 процентов;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Ксоб</w:t>
      </w:r>
      <w:proofErr w:type="spellEnd"/>
      <w:r w:rsidRPr="007E10F3">
        <w:rPr>
          <w:bCs/>
        </w:rPr>
        <w:t xml:space="preserve"> – коэффициент собираемости налога в размере 0,95;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>F1i – суммы начисленного к уплате в 2017 году налога по государственному казенному учреждению Московской области «Центр содействия развитию земельно-имущественного комплекса Московской области», на территории i-го сельского поселения, рекомендованных Правительством Московской области к льготированию органами местного самоуправления;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>F2i – сумма льгот, предоставленных в соответствии с нормативными правовыми актами органов местного самоуправления на территории i-го сельского поселения;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 xml:space="preserve">F3i – оценка суммы льгот для государственного казенного учреждения Московской области «Центр содействия развитию земельно-имущественного комплекса Московской </w:t>
      </w:r>
      <w:r w:rsidRPr="007E10F3">
        <w:rPr>
          <w:bCs/>
        </w:rPr>
        <w:lastRenderedPageBreak/>
        <w:t>области», на территории i-го сельского поселения, рекомендованных Правительством Московской области к установлению органами местного самоуправления.</w:t>
      </w:r>
    </w:p>
    <w:p w:rsidR="00D34AB2" w:rsidRPr="007E10F3" w:rsidRDefault="00D34AB2" w:rsidP="00F83957">
      <w:pPr>
        <w:keepNext/>
        <w:keepLines/>
        <w:tabs>
          <w:tab w:val="center" w:pos="5348"/>
          <w:tab w:val="left" w:pos="7788"/>
        </w:tabs>
        <w:ind w:firstLine="709"/>
        <w:rPr>
          <w:b/>
          <w:bCs/>
          <w:i/>
          <w:iCs/>
        </w:rPr>
      </w:pPr>
    </w:p>
    <w:p w:rsidR="00EC2EEF" w:rsidRPr="007E10F3" w:rsidRDefault="00EC2EEF" w:rsidP="00F83957">
      <w:pPr>
        <w:keepNext/>
        <w:keepLines/>
        <w:tabs>
          <w:tab w:val="center" w:pos="5348"/>
          <w:tab w:val="left" w:pos="7788"/>
        </w:tabs>
        <w:ind w:firstLine="709"/>
        <w:rPr>
          <w:b/>
          <w:bCs/>
          <w:i/>
          <w:iCs/>
        </w:rPr>
      </w:pPr>
      <w:r w:rsidRPr="007E10F3">
        <w:rPr>
          <w:b/>
          <w:bCs/>
          <w:i/>
          <w:iCs/>
        </w:rPr>
        <w:tab/>
      </w:r>
      <w:r w:rsidR="008A16B8" w:rsidRPr="007E10F3">
        <w:rPr>
          <w:b/>
          <w:bCs/>
          <w:i/>
          <w:iCs/>
        </w:rPr>
        <w:t xml:space="preserve">1.1.5. </w:t>
      </w:r>
      <w:r w:rsidRPr="007E10F3">
        <w:rPr>
          <w:b/>
          <w:bCs/>
          <w:i/>
          <w:iCs/>
        </w:rPr>
        <w:t xml:space="preserve">Земельный налог </w:t>
      </w:r>
      <w:r w:rsidRPr="007E10F3">
        <w:rPr>
          <w:b/>
          <w:bCs/>
          <w:i/>
          <w:iCs/>
          <w:lang w:val="en-US"/>
        </w:rPr>
        <w:t>c</w:t>
      </w:r>
      <w:r w:rsidRPr="007E10F3">
        <w:rPr>
          <w:b/>
          <w:bCs/>
          <w:i/>
          <w:iCs/>
        </w:rPr>
        <w:t xml:space="preserve"> физических лиц</w:t>
      </w:r>
    </w:p>
    <w:p w:rsidR="00EC2EEF" w:rsidRPr="007E10F3" w:rsidRDefault="00EC2EEF" w:rsidP="00F83957">
      <w:pPr>
        <w:ind w:firstLine="709"/>
        <w:jc w:val="both"/>
      </w:pP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>Налоговый потенциал по земельному налогу с физических лиц по бюджетам сельских поселений определен по следующей формуле: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 xml:space="preserve">Ni2019 = </w:t>
      </w:r>
      <w:proofErr w:type="spellStart"/>
      <w:r w:rsidRPr="007E10F3">
        <w:rPr>
          <w:bCs/>
        </w:rPr>
        <w:t>НБi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x</w:t>
      </w:r>
      <w:proofErr w:type="spellEnd"/>
      <w:r w:rsidRPr="007E10F3">
        <w:rPr>
          <w:bCs/>
        </w:rPr>
        <w:t xml:space="preserve"> К экстр./100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Si</w:t>
      </w:r>
      <w:proofErr w:type="spellEnd"/>
      <w:r w:rsidRPr="007E10F3">
        <w:rPr>
          <w:bCs/>
        </w:rPr>
        <w:t xml:space="preserve">/100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Ксоб</w:t>
      </w:r>
      <w:proofErr w:type="spellEnd"/>
      <w:r w:rsidRPr="007E10F3">
        <w:rPr>
          <w:bCs/>
        </w:rPr>
        <w:t xml:space="preserve"> – F1i + F2i;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 xml:space="preserve">Ni2020 = </w:t>
      </w:r>
      <w:proofErr w:type="spellStart"/>
      <w:r w:rsidRPr="007E10F3">
        <w:rPr>
          <w:bCs/>
        </w:rPr>
        <w:t>НБi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x</w:t>
      </w:r>
      <w:proofErr w:type="spellEnd"/>
      <w:r w:rsidRPr="007E10F3">
        <w:rPr>
          <w:bCs/>
        </w:rPr>
        <w:t xml:space="preserve"> К экстр./100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Si</w:t>
      </w:r>
      <w:proofErr w:type="spellEnd"/>
      <w:r w:rsidRPr="007E10F3">
        <w:rPr>
          <w:bCs/>
        </w:rPr>
        <w:t xml:space="preserve">/100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Ксоб</w:t>
      </w:r>
      <w:proofErr w:type="spellEnd"/>
      <w:r w:rsidRPr="007E10F3">
        <w:rPr>
          <w:bCs/>
        </w:rPr>
        <w:t xml:space="preserve"> – F1i + F2i – F3i;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 xml:space="preserve">Ni2021 = </w:t>
      </w:r>
      <w:proofErr w:type="spellStart"/>
      <w:r w:rsidRPr="007E10F3">
        <w:rPr>
          <w:bCs/>
        </w:rPr>
        <w:t>НБi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x</w:t>
      </w:r>
      <w:proofErr w:type="spellEnd"/>
      <w:r w:rsidRPr="007E10F3">
        <w:rPr>
          <w:bCs/>
        </w:rPr>
        <w:t xml:space="preserve"> К экстр./100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Si</w:t>
      </w:r>
      <w:proofErr w:type="spellEnd"/>
      <w:r w:rsidRPr="007E10F3">
        <w:rPr>
          <w:bCs/>
        </w:rPr>
        <w:t xml:space="preserve">/100 </w:t>
      </w:r>
      <w:proofErr w:type="spellStart"/>
      <w:r w:rsidRPr="007E10F3">
        <w:rPr>
          <w:bCs/>
        </w:rPr>
        <w:t>х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Ксоб</w:t>
      </w:r>
      <w:proofErr w:type="spellEnd"/>
      <w:r w:rsidRPr="007E10F3">
        <w:rPr>
          <w:bCs/>
        </w:rPr>
        <w:t xml:space="preserve"> – F1i + F2i – F3i, где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>Ni2019, Ni2020, Ni2021 – налоговый потенциал по земельному налогу с физических</w:t>
      </w:r>
      <w:r w:rsidRPr="007E10F3">
        <w:rPr>
          <w:bCs/>
        </w:rPr>
        <w:br/>
        <w:t>лиц по бюджету i-го сельского поселения на 2019 год и плановый период 2020 и 2021 годов;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НБi</w:t>
      </w:r>
      <w:proofErr w:type="spellEnd"/>
      <w:r w:rsidRPr="007E10F3">
        <w:rPr>
          <w:bCs/>
        </w:rPr>
        <w:t xml:space="preserve"> – налоговая база в виде кадастровой стоимости земельных участков физических</w:t>
      </w:r>
      <w:r w:rsidRPr="007E10F3">
        <w:rPr>
          <w:bCs/>
        </w:rPr>
        <w:br/>
        <w:t>лиц в 2017 году на территории i-го сельского поселения;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>К экстр. – коэффициент экстраполяции в размере 102,7 процентов;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Si</w:t>
      </w:r>
      <w:proofErr w:type="spellEnd"/>
      <w:r w:rsidRPr="007E10F3">
        <w:rPr>
          <w:bCs/>
        </w:rPr>
        <w:t xml:space="preserve"> – расчетная средняя ставка земельного налога с физических лиц за отчетный период</w:t>
      </w:r>
      <w:r w:rsidRPr="007E10F3">
        <w:rPr>
          <w:bCs/>
        </w:rPr>
        <w:br/>
        <w:t xml:space="preserve">на территории i-го сельского поселения в процентах; 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proofErr w:type="spellStart"/>
      <w:r w:rsidRPr="007E10F3">
        <w:rPr>
          <w:bCs/>
        </w:rPr>
        <w:t>Ксоб</w:t>
      </w:r>
      <w:proofErr w:type="spellEnd"/>
      <w:r w:rsidRPr="007E10F3">
        <w:rPr>
          <w:bCs/>
        </w:rPr>
        <w:t xml:space="preserve"> – коэффициент собираемости налога в размере 0,95;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>F1i – оценка суммы льгот для отдельных категорий малоимущих граждан, на территории i-го сельского поселения, рекомендованных Правительством Московской области</w:t>
      </w:r>
      <w:r w:rsidRPr="007E10F3">
        <w:rPr>
          <w:bCs/>
        </w:rPr>
        <w:br/>
        <w:t>к установлению органами местного самоуправления;</w:t>
      </w:r>
    </w:p>
    <w:p w:rsidR="00D34AB2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>F2i – сумма льгот, предоставленных в соответствии с нормативными правовыми актами органов местного самоуправления на территории i-го сельского поселения;</w:t>
      </w:r>
    </w:p>
    <w:p w:rsidR="009F64A1" w:rsidRPr="007E10F3" w:rsidRDefault="00D34AB2" w:rsidP="00F83957">
      <w:pPr>
        <w:ind w:firstLine="709"/>
        <w:jc w:val="both"/>
        <w:rPr>
          <w:bCs/>
        </w:rPr>
      </w:pPr>
      <w:r w:rsidRPr="007E10F3">
        <w:rPr>
          <w:bCs/>
        </w:rPr>
        <w:t>F3i – оценка снижения начислений налога по отдельным категориям земель в связи</w:t>
      </w:r>
      <w:r w:rsidRPr="007E10F3">
        <w:rPr>
          <w:bCs/>
        </w:rPr>
        <w:br/>
        <w:t>с проведением кадастровой оценки 2018 года на территории i-го сельского поселения.</w:t>
      </w:r>
    </w:p>
    <w:p w:rsidR="00D34AB2" w:rsidRPr="007E10F3" w:rsidRDefault="00D34AB2" w:rsidP="00F83957">
      <w:pPr>
        <w:ind w:firstLine="709"/>
        <w:jc w:val="both"/>
      </w:pPr>
    </w:p>
    <w:p w:rsidR="00EC2EEF" w:rsidRPr="007E10F3" w:rsidRDefault="00EC2EEF" w:rsidP="00F83957">
      <w:pPr>
        <w:ind w:firstLine="709"/>
        <w:jc w:val="center"/>
        <w:rPr>
          <w:b/>
          <w:i/>
        </w:rPr>
      </w:pPr>
      <w:r w:rsidRPr="007E10F3">
        <w:rPr>
          <w:b/>
          <w:i/>
        </w:rPr>
        <w:t>1.1.</w:t>
      </w:r>
      <w:r w:rsidR="008A16B8" w:rsidRPr="007E10F3">
        <w:rPr>
          <w:b/>
          <w:i/>
        </w:rPr>
        <w:t>6</w:t>
      </w:r>
      <w:r w:rsidRPr="007E10F3">
        <w:rPr>
          <w:b/>
          <w:i/>
        </w:rPr>
        <w:t>. Государственная пошлина за совершение нотариальных действий должностными лицами органов местного самоуправления, уполномоченными</w:t>
      </w:r>
      <w:r w:rsidRPr="007E10F3">
        <w:rPr>
          <w:b/>
          <w:i/>
        </w:rPr>
        <w:br/>
        <w:t>в соответствии с законодательными актами Российской Федерации на совершение нотариальных действий</w:t>
      </w:r>
    </w:p>
    <w:p w:rsidR="00EC2EEF" w:rsidRPr="007E10F3" w:rsidRDefault="00EC2EEF" w:rsidP="00F83957">
      <w:pPr>
        <w:ind w:firstLine="709"/>
        <w:jc w:val="both"/>
        <w:rPr>
          <w:b/>
          <w:i/>
          <w:iCs/>
        </w:rPr>
      </w:pPr>
    </w:p>
    <w:p w:rsidR="00EC2EEF" w:rsidRPr="007E10F3" w:rsidRDefault="00EC2EEF" w:rsidP="00F83957">
      <w:pPr>
        <w:ind w:firstLine="709"/>
        <w:jc w:val="both"/>
      </w:pPr>
      <w:r w:rsidRPr="007E10F3">
        <w:t>Прогнозные показатели по государственной пошлине за совершение нотариальных действий, зачисляемой в бюджет сельских поселений Московской области, определены</w:t>
      </w:r>
      <w:r w:rsidRPr="007E10F3">
        <w:br/>
        <w:t>на основании данных главных администраторов доходов бюджетов - органов местного самоуправления сельских поселений.</w:t>
      </w:r>
    </w:p>
    <w:p w:rsidR="00EC2EEF" w:rsidRPr="007E10F3" w:rsidRDefault="00EC2EEF" w:rsidP="00F83957">
      <w:pPr>
        <w:ind w:firstLine="709"/>
        <w:jc w:val="center"/>
        <w:rPr>
          <w:b/>
          <w:bCs/>
          <w:i/>
          <w:iCs/>
        </w:rPr>
      </w:pPr>
    </w:p>
    <w:p w:rsidR="00A9416B" w:rsidRPr="007E10F3" w:rsidRDefault="00A9416B" w:rsidP="00F83957">
      <w:pPr>
        <w:ind w:firstLine="709"/>
        <w:jc w:val="center"/>
        <w:rPr>
          <w:b/>
          <w:bCs/>
          <w:i/>
          <w:iCs/>
        </w:rPr>
      </w:pPr>
      <w:r w:rsidRPr="007E10F3">
        <w:rPr>
          <w:b/>
          <w:bCs/>
          <w:i/>
          <w:iCs/>
        </w:rPr>
        <w:t>1.1.</w:t>
      </w:r>
      <w:r w:rsidR="008A16B8" w:rsidRPr="007E10F3">
        <w:rPr>
          <w:b/>
          <w:bCs/>
          <w:i/>
          <w:iCs/>
        </w:rPr>
        <w:t>7</w:t>
      </w:r>
      <w:r w:rsidRPr="007E10F3">
        <w:rPr>
          <w:b/>
          <w:bCs/>
          <w:i/>
          <w:iCs/>
        </w:rPr>
        <w:t>. Прочие налоги и сборы (по отмененным местным налогам и сборам)</w:t>
      </w:r>
    </w:p>
    <w:p w:rsidR="00A9416B" w:rsidRPr="007E10F3" w:rsidRDefault="00A9416B" w:rsidP="00F83957">
      <w:pPr>
        <w:ind w:firstLine="709"/>
        <w:jc w:val="both"/>
        <w:rPr>
          <w:b/>
          <w:bCs/>
          <w:i/>
          <w:iCs/>
        </w:rPr>
      </w:pPr>
    </w:p>
    <w:p w:rsidR="00A9416B" w:rsidRPr="007E10F3" w:rsidRDefault="00DB1086" w:rsidP="00F83957">
      <w:pPr>
        <w:ind w:firstLine="709"/>
        <w:jc w:val="both"/>
        <w:rPr>
          <w:bCs/>
        </w:rPr>
      </w:pPr>
      <w:r w:rsidRPr="007E10F3">
        <w:rPr>
          <w:bCs/>
        </w:rPr>
        <w:t>По прочим налогам и сборам отражены суммы реструктуризированной задолженности</w:t>
      </w:r>
      <w:r w:rsidRPr="007E10F3">
        <w:rPr>
          <w:bCs/>
        </w:rPr>
        <w:br/>
        <w:t>по местным налогам и сборам, подлежащие зачислению в бюджеты сельских поселений</w:t>
      </w:r>
      <w:r w:rsidRPr="007E10F3">
        <w:rPr>
          <w:bCs/>
        </w:rPr>
        <w:br/>
        <w:t>в 201</w:t>
      </w:r>
      <w:r w:rsidR="00EC2EEF" w:rsidRPr="007E10F3">
        <w:rPr>
          <w:bCs/>
        </w:rPr>
        <w:t>9</w:t>
      </w:r>
      <w:r w:rsidRPr="007E10F3">
        <w:rPr>
          <w:bCs/>
        </w:rPr>
        <w:t xml:space="preserve"> году и в плановом периоде 20</w:t>
      </w:r>
      <w:r w:rsidR="00EC2EEF" w:rsidRPr="007E10F3">
        <w:rPr>
          <w:bCs/>
        </w:rPr>
        <w:t>20</w:t>
      </w:r>
      <w:r w:rsidRPr="007E10F3">
        <w:rPr>
          <w:bCs/>
        </w:rPr>
        <w:t xml:space="preserve"> и 202</w:t>
      </w:r>
      <w:r w:rsidR="00EC2EEF" w:rsidRPr="007E10F3">
        <w:rPr>
          <w:bCs/>
        </w:rPr>
        <w:t>1</w:t>
      </w:r>
      <w:r w:rsidRPr="007E10F3">
        <w:rPr>
          <w:bCs/>
        </w:rPr>
        <w:t xml:space="preserve"> годов по данным Управления Федеральной налоговой службы по Московской области</w:t>
      </w:r>
      <w:r w:rsidR="00A9416B" w:rsidRPr="007E10F3">
        <w:rPr>
          <w:bCs/>
        </w:rPr>
        <w:t xml:space="preserve">. </w:t>
      </w:r>
    </w:p>
    <w:p w:rsidR="00A9416B" w:rsidRPr="007E10F3" w:rsidRDefault="00A9416B" w:rsidP="00F83957">
      <w:pPr>
        <w:ind w:firstLine="709"/>
        <w:jc w:val="center"/>
        <w:rPr>
          <w:b/>
          <w:bCs/>
          <w:i/>
        </w:rPr>
      </w:pPr>
    </w:p>
    <w:p w:rsidR="00A9416B" w:rsidRPr="007E10F3" w:rsidRDefault="00A9416B" w:rsidP="00F83957">
      <w:pPr>
        <w:ind w:firstLine="709"/>
        <w:jc w:val="both"/>
        <w:rPr>
          <w:b/>
          <w:bCs/>
          <w:i/>
          <w:iCs/>
        </w:rPr>
      </w:pPr>
    </w:p>
    <w:p w:rsidR="00A9416B" w:rsidRPr="007E10F3" w:rsidRDefault="00A9416B" w:rsidP="00F83957">
      <w:pPr>
        <w:ind w:firstLine="709"/>
        <w:jc w:val="center"/>
      </w:pPr>
      <w:r w:rsidRPr="007E10F3">
        <w:rPr>
          <w:b/>
          <w:bCs/>
          <w:i/>
        </w:rPr>
        <w:t>1.1.</w:t>
      </w:r>
      <w:r w:rsidR="008A16B8" w:rsidRPr="007E10F3">
        <w:rPr>
          <w:b/>
          <w:bCs/>
          <w:i/>
        </w:rPr>
        <w:t>8</w:t>
      </w:r>
      <w:r w:rsidRPr="007E10F3">
        <w:rPr>
          <w:b/>
          <w:bCs/>
          <w:i/>
        </w:rPr>
        <w:t xml:space="preserve">. </w:t>
      </w:r>
      <w:r w:rsidRPr="007E10F3">
        <w:rPr>
          <w:b/>
          <w:i/>
        </w:rPr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</w:t>
      </w:r>
      <w:r w:rsidR="00B86AE5" w:rsidRPr="007E10F3">
        <w:rPr>
          <w:b/>
          <w:i/>
        </w:rPr>
        <w:br/>
      </w:r>
      <w:r w:rsidRPr="007E10F3">
        <w:rPr>
          <w:b/>
          <w:i/>
        </w:rPr>
        <w:t>на заключение договоров аренды указанных земельных у</w:t>
      </w:r>
      <w:r w:rsidR="00B86AE5" w:rsidRPr="007E10F3">
        <w:rPr>
          <w:b/>
          <w:i/>
        </w:rPr>
        <w:t>частков (за исключением</w:t>
      </w:r>
      <w:r w:rsidR="00B86AE5" w:rsidRPr="007E10F3">
        <w:rPr>
          <w:b/>
          <w:i/>
        </w:rPr>
        <w:br/>
      </w:r>
      <w:r w:rsidRPr="007E10F3">
        <w:rPr>
          <w:b/>
          <w:i/>
        </w:rPr>
        <w:t>земельных участков бюджетных и автономных учреждений)</w:t>
      </w:r>
    </w:p>
    <w:p w:rsidR="00A9416B" w:rsidRPr="007E10F3" w:rsidRDefault="00A9416B" w:rsidP="00F83957">
      <w:pPr>
        <w:ind w:firstLine="709"/>
        <w:jc w:val="both"/>
      </w:pPr>
    </w:p>
    <w:p w:rsidR="00A9416B" w:rsidRPr="007E10F3" w:rsidRDefault="001571E1" w:rsidP="00F83957">
      <w:pPr>
        <w:ind w:firstLine="709"/>
        <w:jc w:val="both"/>
      </w:pPr>
      <w:r w:rsidRPr="007E10F3">
        <w:t>Прогнозные показатели бюджетов сельских поселений определены исходя из оценки указанных доходов в 201</w:t>
      </w:r>
      <w:r w:rsidR="00EC2EEF" w:rsidRPr="007E10F3">
        <w:t>9</w:t>
      </w:r>
      <w:r w:rsidRPr="007E10F3">
        <w:t>8 году и в плановом периоде 20</w:t>
      </w:r>
      <w:r w:rsidR="00EC2EEF" w:rsidRPr="007E10F3">
        <w:t>20</w:t>
      </w:r>
      <w:r w:rsidRPr="007E10F3">
        <w:t xml:space="preserve"> и 202</w:t>
      </w:r>
      <w:r w:rsidR="00EC2EEF" w:rsidRPr="007E10F3">
        <w:t>1</w:t>
      </w:r>
      <w:r w:rsidRPr="007E10F3">
        <w:t xml:space="preserve"> годов по данным главных администраторов доходов бюджетов - органов местного самоуправления сельских поселений </w:t>
      </w:r>
      <w:r w:rsidRPr="007E10F3">
        <w:lastRenderedPageBreak/>
        <w:t>без учета планируемых к поступлению средств от проведения аукционов по продаже права</w:t>
      </w:r>
      <w:r w:rsidRPr="007E10F3">
        <w:br/>
        <w:t>на заключение договоров аренды земельных участков для целей жилищного строительства</w:t>
      </w:r>
      <w:r w:rsidR="00A9416B" w:rsidRPr="007E10F3">
        <w:t>.</w:t>
      </w:r>
    </w:p>
    <w:p w:rsidR="00A9416B" w:rsidRPr="007E10F3" w:rsidRDefault="00A9416B" w:rsidP="00F83957">
      <w:pPr>
        <w:ind w:firstLine="709"/>
        <w:jc w:val="both"/>
      </w:pPr>
    </w:p>
    <w:p w:rsidR="00A9416B" w:rsidRPr="007E10F3" w:rsidRDefault="00A9416B" w:rsidP="00F83957">
      <w:pPr>
        <w:keepLines/>
        <w:ind w:firstLine="709"/>
        <w:jc w:val="center"/>
        <w:rPr>
          <w:b/>
          <w:bCs/>
          <w:i/>
        </w:rPr>
      </w:pPr>
      <w:r w:rsidRPr="007E10F3">
        <w:rPr>
          <w:b/>
          <w:bCs/>
          <w:i/>
          <w:iCs/>
        </w:rPr>
        <w:t>1.1.</w:t>
      </w:r>
      <w:r w:rsidR="008A16B8" w:rsidRPr="007E10F3">
        <w:rPr>
          <w:b/>
          <w:bCs/>
          <w:i/>
          <w:iCs/>
        </w:rPr>
        <w:t>9</w:t>
      </w:r>
      <w:r w:rsidRPr="007E10F3">
        <w:rPr>
          <w:b/>
          <w:bCs/>
          <w:i/>
          <w:iCs/>
        </w:rPr>
        <w:t>.</w:t>
      </w:r>
      <w:r w:rsidRPr="007E10F3">
        <w:rPr>
          <w:b/>
          <w:bCs/>
          <w:i/>
        </w:rPr>
        <w:t xml:space="preserve"> Д</w:t>
      </w:r>
      <w:r w:rsidRPr="007E10F3">
        <w:rPr>
          <w:b/>
          <w:bCs/>
          <w:i/>
          <w:iCs/>
        </w:rPr>
        <w:t>оходы от сдачи в аренду имущества, находящегося в оперативном управлении органов местного самоуправления и созданных ими учреждений (за исключением имущества бюджетных и автономных учреждений), доходы от сдачи в аренду имущества, составляющего муниципальную казну</w:t>
      </w:r>
      <w:r w:rsidRPr="007E10F3">
        <w:rPr>
          <w:b/>
          <w:bCs/>
          <w:i/>
        </w:rPr>
        <w:t xml:space="preserve"> (за исключением земельных участков)</w:t>
      </w:r>
    </w:p>
    <w:p w:rsidR="00A9416B" w:rsidRPr="007E10F3" w:rsidRDefault="00A9416B" w:rsidP="00F83957">
      <w:pPr>
        <w:ind w:firstLine="709"/>
        <w:jc w:val="center"/>
        <w:rPr>
          <w:b/>
          <w:bCs/>
          <w:i/>
        </w:rPr>
      </w:pPr>
    </w:p>
    <w:p w:rsidR="00EC2EEF" w:rsidRPr="007E10F3" w:rsidRDefault="00EC2EEF" w:rsidP="00F83957">
      <w:pPr>
        <w:ind w:firstLine="709"/>
        <w:jc w:val="both"/>
        <w:rPr>
          <w:bCs/>
        </w:rPr>
      </w:pPr>
      <w:r w:rsidRPr="007E10F3">
        <w:rPr>
          <w:bCs/>
        </w:rPr>
        <w:t>Прогнозные поступления в бюджеты сельских поселений по данным доходным источникам рассчитаны исходя начисленных в отчетном финансовом году сумм арендной платы от сдачи в аренду зданий и нежилых помещений, находящихся в муниципальной собственности, с учетом коэффициента собираемости в размере 0,95 и прогнозируемого уровня инфляции</w:t>
      </w:r>
      <w:r w:rsidRPr="007E10F3">
        <w:rPr>
          <w:bCs/>
        </w:rPr>
        <w:br/>
        <w:t xml:space="preserve">в 2018 </w:t>
      </w:r>
      <w:r w:rsidRPr="007E10F3">
        <w:t>–</w:t>
      </w:r>
      <w:r w:rsidRPr="007E10F3">
        <w:rPr>
          <w:bCs/>
        </w:rPr>
        <w:t xml:space="preserve"> 2021 годах, в размере 4 процентов на 2018 год, 4,2 процента на 2019 год, 3,6 процента на 2020 год и 4 процентов на 2021 год.</w:t>
      </w:r>
    </w:p>
    <w:p w:rsidR="00A9416B" w:rsidRPr="007E10F3" w:rsidRDefault="00A9416B" w:rsidP="00F83957">
      <w:pPr>
        <w:ind w:firstLine="709"/>
        <w:jc w:val="both"/>
        <w:rPr>
          <w:b/>
          <w:bCs/>
          <w:i/>
          <w:iCs/>
        </w:rPr>
      </w:pPr>
    </w:p>
    <w:p w:rsidR="007E3A53" w:rsidRPr="007E10F3" w:rsidRDefault="007E3A53" w:rsidP="00F83957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b/>
          <w:i/>
          <w:sz w:val="24"/>
          <w:szCs w:val="24"/>
        </w:rPr>
      </w:pPr>
      <w:r w:rsidRPr="007E10F3">
        <w:rPr>
          <w:rFonts w:ascii="Times New Roman" w:hAnsi="Times New Roman" w:cs="Times New Roman"/>
          <w:b/>
          <w:i/>
          <w:sz w:val="24"/>
          <w:szCs w:val="24"/>
        </w:rPr>
        <w:t>1.1.</w:t>
      </w:r>
      <w:r w:rsidR="008A16B8" w:rsidRPr="007E10F3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Pr="007E10F3">
        <w:rPr>
          <w:rFonts w:ascii="Times New Roman" w:hAnsi="Times New Roman" w:cs="Times New Roman"/>
          <w:b/>
          <w:i/>
          <w:sz w:val="24"/>
          <w:szCs w:val="24"/>
        </w:rPr>
        <w:t>.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поселениям, доходы от размещения средств бюджетов, проценты, полученные от предоставления бюджетных кредитов внутри страны, платежи от муниципальных унитарных предприятий, прочие доходы от использования имущества и прав, находящихся в муниципальной собственности (за исключением имущества бюджетных</w:t>
      </w:r>
      <w:r w:rsidR="00AE6F74" w:rsidRPr="007E10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E10F3">
        <w:rPr>
          <w:rFonts w:ascii="Times New Roman" w:hAnsi="Times New Roman" w:cs="Times New Roman"/>
          <w:b/>
          <w:i/>
          <w:sz w:val="24"/>
          <w:szCs w:val="24"/>
        </w:rPr>
        <w:t>и автономных учреждений, а также имущества муниципальных унитарных предприятий, в том числе казенных), доходы от оказания платных услуг (работ) и компенсации затрат государства, доходы от продажи квартир, доходы</w:t>
      </w:r>
      <w:r w:rsidRPr="007E10F3">
        <w:rPr>
          <w:rFonts w:ascii="Times New Roman" w:hAnsi="Times New Roman" w:cs="Times New Roman"/>
          <w:b/>
          <w:i/>
          <w:sz w:val="24"/>
          <w:szCs w:val="24"/>
        </w:rPr>
        <w:br/>
        <w:t>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учреждений), административные платежи и сборы</w:t>
      </w:r>
    </w:p>
    <w:p w:rsidR="007E3A53" w:rsidRPr="007E10F3" w:rsidRDefault="007E3A53" w:rsidP="00F83957">
      <w:pPr>
        <w:ind w:firstLine="709"/>
        <w:jc w:val="both"/>
        <w:rPr>
          <w:bCs/>
        </w:rPr>
      </w:pPr>
    </w:p>
    <w:p w:rsidR="007E3A53" w:rsidRPr="007E10F3" w:rsidRDefault="007E3A53" w:rsidP="00F83957">
      <w:pPr>
        <w:ind w:firstLine="709"/>
        <w:jc w:val="both"/>
        <w:rPr>
          <w:bCs/>
        </w:rPr>
      </w:pPr>
      <w:r w:rsidRPr="007E10F3">
        <w:rPr>
          <w:bCs/>
        </w:rPr>
        <w:t>Прогнозные показатели бюджетов сельских поселений по указанной группе доходов определены исходя из оценки указанных доходов в 2019 году и в плановом периоде</w:t>
      </w:r>
      <w:r w:rsidRPr="007E10F3">
        <w:rPr>
          <w:bCs/>
        </w:rPr>
        <w:br/>
        <w:t xml:space="preserve">2020 и 2021 годов по данным главных администраторов доходов бюджетов </w:t>
      </w:r>
      <w:r w:rsidRPr="007E10F3">
        <w:t xml:space="preserve">– </w:t>
      </w:r>
      <w:r w:rsidRPr="007E10F3">
        <w:rPr>
          <w:bCs/>
        </w:rPr>
        <w:t>органов местного самоуправления сельских поселений.</w:t>
      </w:r>
    </w:p>
    <w:p w:rsidR="00A9416B" w:rsidRPr="007E10F3" w:rsidRDefault="00A9416B" w:rsidP="00F83957">
      <w:pPr>
        <w:ind w:firstLine="709"/>
        <w:jc w:val="both"/>
      </w:pPr>
    </w:p>
    <w:p w:rsidR="00A9416B" w:rsidRPr="007E10F3" w:rsidRDefault="00A9416B" w:rsidP="00F83957">
      <w:pPr>
        <w:ind w:firstLine="709"/>
        <w:jc w:val="center"/>
        <w:rPr>
          <w:b/>
          <w:bCs/>
          <w:i/>
        </w:rPr>
      </w:pPr>
      <w:r w:rsidRPr="007E10F3">
        <w:rPr>
          <w:b/>
          <w:bCs/>
          <w:i/>
        </w:rPr>
        <w:t>1.1.1</w:t>
      </w:r>
      <w:r w:rsidR="008A16B8" w:rsidRPr="007E10F3">
        <w:rPr>
          <w:b/>
          <w:bCs/>
          <w:i/>
        </w:rPr>
        <w:t>1</w:t>
      </w:r>
      <w:r w:rsidRPr="007E10F3">
        <w:rPr>
          <w:b/>
          <w:bCs/>
          <w:i/>
        </w:rPr>
        <w:t>. Прочие неналоговые доходы</w:t>
      </w:r>
    </w:p>
    <w:p w:rsidR="00A9416B" w:rsidRPr="007E10F3" w:rsidRDefault="00A9416B" w:rsidP="00F83957">
      <w:pPr>
        <w:ind w:firstLine="709"/>
        <w:jc w:val="both"/>
      </w:pPr>
    </w:p>
    <w:p w:rsidR="00BF08C0" w:rsidRPr="007E10F3" w:rsidRDefault="006D1A30" w:rsidP="00F83957">
      <w:pPr>
        <w:ind w:firstLine="709"/>
        <w:jc w:val="both"/>
        <w:rPr>
          <w:bCs/>
        </w:rPr>
      </w:pPr>
      <w:r w:rsidRPr="007E10F3">
        <w:t>Прогнозные показатели по прочим неналоговым доходам в бюджеты сельских поселений определены на основании данных главных администраторов доходов бюджета по указанным доходам - органов местного самоуправления сельских поселений без учета прогнозируемых доходов от участия в реализации инвестиционных контрактов на строительство объектов недвижимости жилого назначения</w:t>
      </w:r>
      <w:r w:rsidR="00BF08C0" w:rsidRPr="007E10F3">
        <w:t>.</w:t>
      </w:r>
    </w:p>
    <w:p w:rsidR="00BF08C0" w:rsidRPr="007E10F3" w:rsidRDefault="00BF08C0" w:rsidP="00F83957">
      <w:pPr>
        <w:ind w:firstLine="709"/>
        <w:jc w:val="center"/>
        <w:rPr>
          <w:bCs/>
        </w:rPr>
      </w:pPr>
    </w:p>
    <w:p w:rsidR="00BC4F9E" w:rsidRPr="007E10F3" w:rsidRDefault="00BC4F9E" w:rsidP="00F83957">
      <w:pPr>
        <w:ind w:firstLine="709"/>
        <w:jc w:val="both"/>
        <w:rPr>
          <w:bCs/>
        </w:rPr>
      </w:pPr>
    </w:p>
    <w:p w:rsidR="00377192" w:rsidRPr="007E10F3" w:rsidRDefault="00377192" w:rsidP="00F83957">
      <w:pPr>
        <w:ind w:firstLine="709"/>
        <w:jc w:val="center"/>
        <w:rPr>
          <w:b/>
          <w:bCs/>
        </w:rPr>
      </w:pPr>
      <w:r w:rsidRPr="007E10F3">
        <w:rPr>
          <w:b/>
          <w:bCs/>
        </w:rPr>
        <w:t>2. МЕТОДИКА</w:t>
      </w:r>
    </w:p>
    <w:p w:rsidR="00377192" w:rsidRPr="007E10F3" w:rsidRDefault="00377192" w:rsidP="00F83957">
      <w:pPr>
        <w:ind w:firstLine="709"/>
        <w:jc w:val="center"/>
        <w:rPr>
          <w:b/>
          <w:bCs/>
        </w:rPr>
      </w:pPr>
      <w:r w:rsidRPr="007E10F3">
        <w:rPr>
          <w:b/>
          <w:bCs/>
        </w:rPr>
        <w:t xml:space="preserve">определения </w:t>
      </w:r>
      <w:r w:rsidR="003657CC" w:rsidRPr="007E10F3">
        <w:rPr>
          <w:b/>
        </w:rPr>
        <w:t>расчетных показателей общей стоимости предоставления муниципальных услуг, оказываемых за счет средств бюджетов</w:t>
      </w:r>
      <w:r w:rsidR="00E80DEE" w:rsidRPr="007E10F3">
        <w:rPr>
          <w:b/>
        </w:rPr>
        <w:t xml:space="preserve"> сельских</w:t>
      </w:r>
      <w:r w:rsidR="003657CC" w:rsidRPr="007E10F3">
        <w:rPr>
          <w:b/>
        </w:rPr>
        <w:t xml:space="preserve"> поселений</w:t>
      </w:r>
      <w:r w:rsidR="00FF0FF0" w:rsidRPr="007E10F3">
        <w:rPr>
          <w:b/>
        </w:rPr>
        <w:t xml:space="preserve"> </w:t>
      </w:r>
      <w:r w:rsidR="003657CC" w:rsidRPr="007E10F3">
        <w:rPr>
          <w:b/>
        </w:rPr>
        <w:t>Московской области по вопросам местного значения, относящимся к полномочиям</w:t>
      </w:r>
      <w:r w:rsidR="00E80DEE" w:rsidRPr="007E10F3">
        <w:rPr>
          <w:b/>
        </w:rPr>
        <w:t xml:space="preserve"> сельских</w:t>
      </w:r>
      <w:r w:rsidR="003657CC" w:rsidRPr="007E10F3">
        <w:rPr>
          <w:b/>
        </w:rPr>
        <w:t xml:space="preserve"> поселений</w:t>
      </w:r>
      <w:r w:rsidRPr="007E10F3">
        <w:rPr>
          <w:b/>
        </w:rPr>
        <w:t xml:space="preserve">, </w:t>
      </w:r>
      <w:r w:rsidR="00E10405" w:rsidRPr="007E10F3">
        <w:rPr>
          <w:b/>
          <w:bCs/>
        </w:rPr>
        <w:t>на 201</w:t>
      </w:r>
      <w:r w:rsidR="00234FFD" w:rsidRPr="007E10F3">
        <w:rPr>
          <w:b/>
          <w:bCs/>
        </w:rPr>
        <w:t>9</w:t>
      </w:r>
      <w:r w:rsidR="009F49C1" w:rsidRPr="007E10F3">
        <w:rPr>
          <w:b/>
          <w:bCs/>
        </w:rPr>
        <w:t xml:space="preserve"> год и на </w:t>
      </w:r>
      <w:r w:rsidR="00E10405" w:rsidRPr="007E10F3">
        <w:rPr>
          <w:b/>
          <w:bCs/>
        </w:rPr>
        <w:t>плановый период 20</w:t>
      </w:r>
      <w:r w:rsidR="00234FFD" w:rsidRPr="007E10F3">
        <w:rPr>
          <w:b/>
          <w:bCs/>
        </w:rPr>
        <w:t>20</w:t>
      </w:r>
      <w:r w:rsidR="00E10405" w:rsidRPr="007E10F3">
        <w:rPr>
          <w:b/>
          <w:bCs/>
        </w:rPr>
        <w:t xml:space="preserve"> и 20</w:t>
      </w:r>
      <w:r w:rsidR="0051646E" w:rsidRPr="007E10F3">
        <w:rPr>
          <w:b/>
          <w:bCs/>
        </w:rPr>
        <w:t>2</w:t>
      </w:r>
      <w:r w:rsidR="00234FFD" w:rsidRPr="007E10F3">
        <w:rPr>
          <w:b/>
          <w:bCs/>
        </w:rPr>
        <w:t>1</w:t>
      </w:r>
      <w:r w:rsidR="009F49C1" w:rsidRPr="007E10F3">
        <w:rPr>
          <w:b/>
          <w:bCs/>
        </w:rPr>
        <w:t xml:space="preserve"> годов</w:t>
      </w:r>
    </w:p>
    <w:p w:rsidR="009F49C1" w:rsidRPr="007E10F3" w:rsidRDefault="009F49C1" w:rsidP="00F83957">
      <w:pPr>
        <w:ind w:firstLine="709"/>
        <w:jc w:val="center"/>
        <w:rPr>
          <w:b/>
          <w:bCs/>
        </w:rPr>
      </w:pPr>
    </w:p>
    <w:p w:rsidR="00E73146" w:rsidRPr="007E10F3" w:rsidRDefault="006A505B" w:rsidP="00F83957">
      <w:pPr>
        <w:autoSpaceDE w:val="0"/>
        <w:autoSpaceDN w:val="0"/>
        <w:adjustRightInd w:val="0"/>
        <w:ind w:firstLine="709"/>
        <w:jc w:val="both"/>
      </w:pPr>
      <w:r w:rsidRPr="007E10F3">
        <w:t>При определении расчетных показателей общей стоимости предоставления муниципальных услуг</w:t>
      </w:r>
      <w:r w:rsidR="00B35A71" w:rsidRPr="007E10F3">
        <w:t>, оказываемых</w:t>
      </w:r>
      <w:r w:rsidRPr="007E10F3">
        <w:t xml:space="preserve"> за счет средств бюджетов</w:t>
      </w:r>
      <w:r w:rsidR="00A24962" w:rsidRPr="007E10F3">
        <w:t xml:space="preserve"> сельских </w:t>
      </w:r>
      <w:r w:rsidR="00393CE7" w:rsidRPr="007E10F3">
        <w:t>поселений</w:t>
      </w:r>
      <w:r w:rsidR="007F65E9" w:rsidRPr="007E10F3">
        <w:t>,</w:t>
      </w:r>
      <w:r w:rsidRPr="007E10F3">
        <w:t xml:space="preserve"> использованы действующие нормативные правовые акты </w:t>
      </w:r>
      <w:r w:rsidR="00C23CCC" w:rsidRPr="007E10F3">
        <w:t>Российской Федерации</w:t>
      </w:r>
      <w:r w:rsidRPr="007E10F3">
        <w:t xml:space="preserve"> и Московской области, а также </w:t>
      </w:r>
      <w:r w:rsidR="00E979AB" w:rsidRPr="007E10F3">
        <w:t xml:space="preserve">оценка численности населения </w:t>
      </w:r>
      <w:r w:rsidR="00103129" w:rsidRPr="007E10F3">
        <w:t>сельских поселений</w:t>
      </w:r>
      <w:r w:rsidR="00E979AB" w:rsidRPr="007E10F3">
        <w:t xml:space="preserve"> на 1 января 201</w:t>
      </w:r>
      <w:r w:rsidR="00234FFD" w:rsidRPr="007E10F3">
        <w:t>8</w:t>
      </w:r>
      <w:r w:rsidR="00E979AB" w:rsidRPr="007E10F3">
        <w:t xml:space="preserve"> года</w:t>
      </w:r>
      <w:r w:rsidR="00E03E7E" w:rsidRPr="007E10F3">
        <w:br/>
      </w:r>
      <w:r w:rsidR="00E979AB" w:rsidRPr="007E10F3">
        <w:lastRenderedPageBreak/>
        <w:t xml:space="preserve">по данным </w:t>
      </w:r>
      <w:r w:rsidR="00DB0035" w:rsidRPr="007E10F3">
        <w:t>Т</w:t>
      </w:r>
      <w:r w:rsidR="00E979AB" w:rsidRPr="007E10F3">
        <w:t>ерриториального органа Федеральной службы государственной статистики</w:t>
      </w:r>
      <w:r w:rsidR="00E03E7E" w:rsidRPr="007E10F3">
        <w:br/>
      </w:r>
      <w:r w:rsidR="00E979AB" w:rsidRPr="007E10F3">
        <w:t>по Московской области</w:t>
      </w:r>
      <w:r w:rsidR="00E73146" w:rsidRPr="007E10F3">
        <w:t>.</w:t>
      </w:r>
    </w:p>
    <w:p w:rsidR="006A505B" w:rsidRPr="007E10F3" w:rsidRDefault="00960A2E" w:rsidP="00F83957">
      <w:pPr>
        <w:pStyle w:val="a6"/>
        <w:ind w:firstLine="709"/>
        <w:rPr>
          <w:color w:val="auto"/>
        </w:rPr>
      </w:pPr>
      <w:r w:rsidRPr="007E10F3">
        <w:rPr>
          <w:color w:val="auto"/>
        </w:rPr>
        <w:t>Расчетные показатели общей стоимости предоставления муниципальных услуг, оказываемых за счет средств бюджетов</w:t>
      </w:r>
      <w:r w:rsidR="00A24962" w:rsidRPr="007E10F3">
        <w:rPr>
          <w:color w:val="auto"/>
        </w:rPr>
        <w:t xml:space="preserve"> сельских </w:t>
      </w:r>
      <w:r w:rsidRPr="007E10F3">
        <w:rPr>
          <w:color w:val="auto"/>
        </w:rPr>
        <w:t>поселений, определены как сумма расчетных показателей стоимости предоставления муниципальных услуг, исчисленных с использованием нормативов стоимости предоставления муниципальных услуг и иных расходов, исчисленных</w:t>
      </w:r>
      <w:r w:rsidR="003443DF" w:rsidRPr="007E10F3">
        <w:rPr>
          <w:color w:val="auto"/>
        </w:rPr>
        <w:br/>
      </w:r>
      <w:r w:rsidRPr="007E10F3">
        <w:rPr>
          <w:color w:val="auto"/>
        </w:rPr>
        <w:t>с использованием иных нормативов расходов бюджетов муниципальных образований Московской области, влияющих на общую стоимость предоставления муниципальных услуг, установленных законодательством Московской области, и (или) с применением единых методов расчета</w:t>
      </w:r>
      <w:r w:rsidR="006A505B" w:rsidRPr="007E10F3">
        <w:rPr>
          <w:color w:val="auto"/>
        </w:rPr>
        <w:t>.</w:t>
      </w:r>
    </w:p>
    <w:p w:rsidR="00A24962" w:rsidRPr="007E10F3" w:rsidRDefault="00B74D01" w:rsidP="00F83957">
      <w:pPr>
        <w:pStyle w:val="11"/>
        <w:ind w:firstLine="709"/>
        <w:jc w:val="both"/>
        <w:rPr>
          <w:sz w:val="24"/>
          <w:szCs w:val="24"/>
          <w:highlight w:val="yellow"/>
        </w:rPr>
      </w:pPr>
      <w:r w:rsidRPr="007E10F3">
        <w:rPr>
          <w:sz w:val="24"/>
          <w:szCs w:val="24"/>
        </w:rPr>
        <w:t xml:space="preserve">В настоящей методике в целях определения расчетных показателей общей стоимости предоставления муниципальных услуг применяются в том числе нормативы стоимости предоставления муниципальных услуг оказываемых за счет средств бюджетов муниципальных образований Московской области в социальной сфере, и иные нормативы расходов бюджетов муниципальных образований Московской области, влияющие на общую стоимость предоставления муниципальных услуг, в сфере средств массовой информации, в сфере жилищно-коммунального хозяйства, </w:t>
      </w:r>
      <w:r w:rsidR="00CE7B1B" w:rsidRPr="007E10F3">
        <w:rPr>
          <w:sz w:val="24"/>
          <w:szCs w:val="24"/>
        </w:rPr>
        <w:t>на реализацию комплекса мероприятий по борьбе</w:t>
      </w:r>
      <w:r w:rsidR="00CE7B1B" w:rsidRPr="007E10F3">
        <w:rPr>
          <w:sz w:val="24"/>
          <w:szCs w:val="24"/>
        </w:rPr>
        <w:br/>
        <w:t xml:space="preserve">с борщевиком Сосновского, в сфере </w:t>
      </w:r>
      <w:r w:rsidR="00EE0006" w:rsidRPr="007E10F3">
        <w:rPr>
          <w:sz w:val="24"/>
          <w:szCs w:val="24"/>
        </w:rPr>
        <w:t xml:space="preserve">обеспечения пожарной </w:t>
      </w:r>
      <w:r w:rsidR="00CE7B1B" w:rsidRPr="007E10F3">
        <w:rPr>
          <w:sz w:val="24"/>
          <w:szCs w:val="24"/>
        </w:rPr>
        <w:t xml:space="preserve">безопасности, </w:t>
      </w:r>
      <w:r w:rsidRPr="007E10F3">
        <w:rPr>
          <w:sz w:val="24"/>
          <w:szCs w:val="24"/>
        </w:rPr>
        <w:t>в сфере деятельности органов местного самоуправления</w:t>
      </w:r>
      <w:r w:rsidR="00A24962" w:rsidRPr="007E10F3">
        <w:rPr>
          <w:sz w:val="24"/>
          <w:szCs w:val="24"/>
        </w:rPr>
        <w:t>.</w:t>
      </w:r>
    </w:p>
    <w:p w:rsidR="006A505B" w:rsidRPr="007E10F3" w:rsidRDefault="006A505B" w:rsidP="00F83957">
      <w:pPr>
        <w:pStyle w:val="11"/>
        <w:ind w:firstLine="709"/>
        <w:jc w:val="both"/>
        <w:rPr>
          <w:sz w:val="24"/>
          <w:szCs w:val="24"/>
        </w:rPr>
      </w:pPr>
      <w:r w:rsidRPr="007E10F3">
        <w:rPr>
          <w:sz w:val="24"/>
          <w:szCs w:val="24"/>
        </w:rPr>
        <w:t>В составе расчетных показателей общей стоимости предоставления муниципальных услуг, оказываемых за счет средств бюджетов</w:t>
      </w:r>
      <w:r w:rsidR="00A24962" w:rsidRPr="007E10F3">
        <w:rPr>
          <w:sz w:val="24"/>
          <w:szCs w:val="24"/>
        </w:rPr>
        <w:t xml:space="preserve"> сельских </w:t>
      </w:r>
      <w:r w:rsidRPr="007E10F3">
        <w:rPr>
          <w:bCs/>
          <w:sz w:val="24"/>
          <w:szCs w:val="24"/>
        </w:rPr>
        <w:t>поселений</w:t>
      </w:r>
      <w:r w:rsidRPr="007E10F3">
        <w:rPr>
          <w:sz w:val="24"/>
          <w:szCs w:val="24"/>
        </w:rPr>
        <w:t>, учтены расходы</w:t>
      </w:r>
      <w:r w:rsidR="0051646E" w:rsidRPr="007E10F3">
        <w:rPr>
          <w:sz w:val="24"/>
          <w:szCs w:val="24"/>
        </w:rPr>
        <w:br/>
      </w:r>
      <w:r w:rsidR="000871ED" w:rsidRPr="007E10F3">
        <w:rPr>
          <w:sz w:val="24"/>
          <w:szCs w:val="24"/>
        </w:rPr>
        <w:t>на предоставление бюджету Московской области субсидий</w:t>
      </w:r>
      <w:r w:rsidR="004E0194" w:rsidRPr="007E10F3">
        <w:rPr>
          <w:sz w:val="24"/>
          <w:szCs w:val="24"/>
        </w:rPr>
        <w:t xml:space="preserve"> </w:t>
      </w:r>
      <w:r w:rsidR="002F686B" w:rsidRPr="007E10F3">
        <w:rPr>
          <w:sz w:val="24"/>
          <w:szCs w:val="24"/>
        </w:rPr>
        <w:t>в соответствии со статьей 1</w:t>
      </w:r>
      <w:r w:rsidR="00091DD5" w:rsidRPr="007E10F3">
        <w:rPr>
          <w:sz w:val="24"/>
          <w:szCs w:val="24"/>
        </w:rPr>
        <w:t>6</w:t>
      </w:r>
      <w:r w:rsidR="002F686B" w:rsidRPr="007E10F3">
        <w:rPr>
          <w:sz w:val="24"/>
          <w:szCs w:val="24"/>
        </w:rPr>
        <w:t xml:space="preserve"> Закона Московской области </w:t>
      </w:r>
      <w:r w:rsidR="00647747" w:rsidRPr="007E10F3">
        <w:rPr>
          <w:sz w:val="24"/>
          <w:szCs w:val="24"/>
        </w:rPr>
        <w:t>№</w:t>
      </w:r>
      <w:r w:rsidR="004E3555" w:rsidRPr="007E10F3">
        <w:rPr>
          <w:sz w:val="28"/>
          <w:szCs w:val="28"/>
        </w:rPr>
        <w:t> </w:t>
      </w:r>
      <w:r w:rsidR="00647747" w:rsidRPr="007E10F3">
        <w:rPr>
          <w:sz w:val="24"/>
          <w:szCs w:val="24"/>
        </w:rPr>
        <w:t xml:space="preserve">123/2010-ОЗ </w:t>
      </w:r>
      <w:r w:rsidR="002F686B" w:rsidRPr="007E10F3">
        <w:rPr>
          <w:sz w:val="24"/>
          <w:szCs w:val="24"/>
        </w:rPr>
        <w:t>«О межбюджетных отношениях в Московской области».</w:t>
      </w:r>
    </w:p>
    <w:p w:rsidR="00377192" w:rsidRPr="007E10F3" w:rsidRDefault="00377192" w:rsidP="00F83957">
      <w:pPr>
        <w:ind w:firstLine="709"/>
        <w:rPr>
          <w:b/>
          <w:bCs/>
          <w:highlight w:val="yellow"/>
        </w:rPr>
      </w:pPr>
    </w:p>
    <w:p w:rsidR="00377192" w:rsidRPr="007E10F3" w:rsidRDefault="00377192" w:rsidP="00F83957">
      <w:pPr>
        <w:ind w:firstLine="709"/>
        <w:jc w:val="center"/>
        <w:rPr>
          <w:b/>
          <w:bCs/>
          <w:i/>
          <w:iCs/>
        </w:rPr>
      </w:pPr>
      <w:r w:rsidRPr="007E10F3">
        <w:rPr>
          <w:b/>
          <w:bCs/>
        </w:rPr>
        <w:t xml:space="preserve">2.1 </w:t>
      </w:r>
      <w:r w:rsidRPr="007E10F3">
        <w:rPr>
          <w:b/>
          <w:bCs/>
          <w:i/>
          <w:iCs/>
        </w:rPr>
        <w:t>Расходы по разделу «Общегосударственные вопросы»</w:t>
      </w:r>
    </w:p>
    <w:p w:rsidR="00E80DEE" w:rsidRPr="007E10F3" w:rsidRDefault="00E80DEE" w:rsidP="00F83957">
      <w:pPr>
        <w:ind w:firstLine="709"/>
        <w:jc w:val="both"/>
        <w:rPr>
          <w:b/>
          <w:bCs/>
          <w:i/>
          <w:iCs/>
        </w:rPr>
      </w:pPr>
    </w:p>
    <w:p w:rsidR="00D55FA5" w:rsidRPr="007E10F3" w:rsidRDefault="00E80DEE" w:rsidP="00D55FA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E10F3">
        <w:rPr>
          <w:bCs/>
        </w:rPr>
        <w:t xml:space="preserve">2.1.1. </w:t>
      </w:r>
      <w:r w:rsidR="00D55FA5" w:rsidRPr="007E10F3">
        <w:rPr>
          <w:bCs/>
        </w:rPr>
        <w:t xml:space="preserve">Расчет расходов </w:t>
      </w:r>
      <w:r w:rsidR="00D55FA5" w:rsidRPr="007E10F3">
        <w:rPr>
          <w:b/>
          <w:bCs/>
        </w:rPr>
        <w:t>на обеспечение деятельности органов местного самоуправления и муниципальных органов сельских поселений Московской области</w:t>
      </w:r>
      <w:r w:rsidR="00D55FA5" w:rsidRPr="007E10F3">
        <w:rPr>
          <w:bCs/>
        </w:rPr>
        <w:br/>
        <w:t>по выполнению функций, направленных на организацию предоставления услуг населению сельских поселений в соответствии с вопросами местного значения сельских поселений</w:t>
      </w:r>
      <w:r w:rsidR="00D55FA5" w:rsidRPr="007E10F3">
        <w:rPr>
          <w:bCs/>
        </w:rPr>
        <w:br/>
        <w:t>(</w:t>
      </w:r>
      <w:proofErr w:type="spellStart"/>
      <w:r w:rsidR="00D55FA5" w:rsidRPr="007E10F3">
        <w:rPr>
          <w:bCs/>
        </w:rPr>
        <w:t>Рi</w:t>
      </w:r>
      <w:proofErr w:type="spellEnd"/>
      <w:r w:rsidR="00D55FA5" w:rsidRPr="007E10F3">
        <w:rPr>
          <w:bCs/>
        </w:rPr>
        <w:t>), определен по формуле:</w:t>
      </w:r>
    </w:p>
    <w:p w:rsidR="00D55FA5" w:rsidRPr="007E10F3" w:rsidRDefault="00D55FA5" w:rsidP="00D55FA5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7E10F3">
        <w:rPr>
          <w:bCs/>
        </w:rPr>
        <w:t>Рi</w:t>
      </w:r>
      <w:proofErr w:type="spellEnd"/>
      <w:r w:rsidRPr="007E10F3">
        <w:rPr>
          <w:bCs/>
        </w:rPr>
        <w:t xml:space="preserve"> = </w:t>
      </w:r>
      <w:proofErr w:type="spellStart"/>
      <w:r w:rsidRPr="007E10F3">
        <w:rPr>
          <w:bCs/>
        </w:rPr>
        <w:t>Нi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x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Чрi</w:t>
      </w:r>
      <w:proofErr w:type="spellEnd"/>
      <w:r w:rsidRPr="007E10F3">
        <w:rPr>
          <w:bCs/>
        </w:rPr>
        <w:t xml:space="preserve"> + И</w:t>
      </w:r>
      <w:proofErr w:type="spellStart"/>
      <w:r w:rsidRPr="007E10F3">
        <w:rPr>
          <w:bCs/>
          <w:lang w:val="en-US"/>
        </w:rPr>
        <w:t>i</w:t>
      </w:r>
      <w:proofErr w:type="spellEnd"/>
      <w:r w:rsidRPr="007E10F3">
        <w:rPr>
          <w:bCs/>
        </w:rPr>
        <w:t>, где</w:t>
      </w:r>
    </w:p>
    <w:p w:rsidR="00D55FA5" w:rsidRPr="007E10F3" w:rsidRDefault="00D55FA5" w:rsidP="00D55FA5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7E10F3">
        <w:rPr>
          <w:bCs/>
        </w:rPr>
        <w:t>Нi</w:t>
      </w:r>
      <w:proofErr w:type="spellEnd"/>
      <w:r w:rsidRPr="007E10F3">
        <w:rPr>
          <w:bCs/>
        </w:rPr>
        <w:t xml:space="preserve"> - норматив расходов на обеспечение деятельности органов местного самоуправления</w:t>
      </w:r>
      <w:r w:rsidRPr="007E10F3">
        <w:rPr>
          <w:bCs/>
        </w:rPr>
        <w:br/>
        <w:t>и муниципальных органов муниципальных образований Московской области, направленной</w:t>
      </w:r>
      <w:r w:rsidRPr="007E10F3">
        <w:rPr>
          <w:bCs/>
        </w:rPr>
        <w:br/>
        <w:t>на организацию предоставления муниципальных услуг в соответствии с вопросами местного значения сельских поселений;</w:t>
      </w:r>
    </w:p>
    <w:p w:rsidR="00D55FA5" w:rsidRPr="007E10F3" w:rsidRDefault="00D55FA5" w:rsidP="00D55FA5">
      <w:pPr>
        <w:autoSpaceDE w:val="0"/>
        <w:autoSpaceDN w:val="0"/>
        <w:adjustRightInd w:val="0"/>
        <w:ind w:firstLine="709"/>
        <w:jc w:val="both"/>
      </w:pPr>
      <w:proofErr w:type="spellStart"/>
      <w:r w:rsidRPr="007E10F3">
        <w:rPr>
          <w:bCs/>
        </w:rPr>
        <w:t>Чрi</w:t>
      </w:r>
      <w:proofErr w:type="spellEnd"/>
      <w:r w:rsidRPr="007E10F3">
        <w:rPr>
          <w:bCs/>
        </w:rPr>
        <w:t xml:space="preserve"> - расчетная численность работников органов местного самоуправления</w:t>
      </w:r>
      <w:r w:rsidRPr="007E10F3">
        <w:rPr>
          <w:bCs/>
        </w:rPr>
        <w:br/>
        <w:t>и муниципальных органов i-го сельского поселения Московской области на 01.01.2018;</w:t>
      </w:r>
    </w:p>
    <w:p w:rsidR="00234FFD" w:rsidRPr="007E10F3" w:rsidRDefault="00D55FA5" w:rsidP="00D55FA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E10F3">
        <w:t>И</w:t>
      </w:r>
      <w:proofErr w:type="spellStart"/>
      <w:r w:rsidRPr="007E10F3">
        <w:rPr>
          <w:lang w:val="en-US"/>
        </w:rPr>
        <w:t>i</w:t>
      </w:r>
      <w:proofErr w:type="spellEnd"/>
      <w:r w:rsidRPr="007E10F3">
        <w:t xml:space="preserve"> – прогнозируемые расходы, связанные с увеличением размера должностного оклада специалиста </w:t>
      </w:r>
      <w:r w:rsidRPr="007E10F3">
        <w:rPr>
          <w:lang w:val="en-US"/>
        </w:rPr>
        <w:t>II</w:t>
      </w:r>
      <w:r w:rsidRPr="007E10F3">
        <w:t xml:space="preserve"> категории, применяемого для расчета должностных окладов в органах местного самоуправления на 2019 год и на плановый период 2020 и 2021 годов, по отношению к размеру должностного оклада специалиста </w:t>
      </w:r>
      <w:r w:rsidRPr="007E10F3">
        <w:rPr>
          <w:lang w:val="en-US"/>
        </w:rPr>
        <w:t>II</w:t>
      </w:r>
      <w:r w:rsidRPr="007E10F3">
        <w:t xml:space="preserve"> категории, применяемого для расчета должностных окладов в органах местного самоуправления на 2018 год</w:t>
      </w:r>
      <w:r w:rsidR="004A4605" w:rsidRPr="007E10F3">
        <w:rPr>
          <w:bCs/>
        </w:rPr>
        <w:t>.</w:t>
      </w:r>
    </w:p>
    <w:p w:rsidR="00E80DEE" w:rsidRPr="007E10F3" w:rsidRDefault="00E80DEE" w:rsidP="00F83957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234FFD" w:rsidRPr="007E10F3" w:rsidRDefault="00E80DEE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E10F3">
        <w:rPr>
          <w:bCs/>
        </w:rPr>
        <w:t xml:space="preserve">2.1.2. </w:t>
      </w:r>
      <w:r w:rsidR="00234FFD" w:rsidRPr="007E10F3">
        <w:rPr>
          <w:bCs/>
        </w:rPr>
        <w:t xml:space="preserve">Расчет расходов </w:t>
      </w:r>
      <w:r w:rsidR="00234FFD" w:rsidRPr="007E10F3">
        <w:rPr>
          <w:b/>
          <w:bCs/>
        </w:rPr>
        <w:t>на уплату членских взносов</w:t>
      </w:r>
      <w:r w:rsidR="00234FFD" w:rsidRPr="007E10F3">
        <w:rPr>
          <w:bCs/>
        </w:rPr>
        <w:t xml:space="preserve"> в Совет муниципальных образований Московской области для сельских поселений, являющихся членами названного Совета, (</w:t>
      </w:r>
      <w:proofErr w:type="spellStart"/>
      <w:r w:rsidR="00234FFD" w:rsidRPr="007E10F3">
        <w:rPr>
          <w:bCs/>
        </w:rPr>
        <w:t>Vi</w:t>
      </w:r>
      <w:proofErr w:type="spellEnd"/>
      <w:r w:rsidR="00234FFD" w:rsidRPr="007E10F3">
        <w:rPr>
          <w:bCs/>
        </w:rPr>
        <w:t>) определен по формуле:</w:t>
      </w:r>
    </w:p>
    <w:p w:rsidR="00234FFD" w:rsidRPr="007E10F3" w:rsidRDefault="00234FFD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7E10F3">
        <w:rPr>
          <w:bCs/>
        </w:rPr>
        <w:t>Vi</w:t>
      </w:r>
      <w:proofErr w:type="spellEnd"/>
      <w:r w:rsidRPr="007E10F3">
        <w:rPr>
          <w:bCs/>
        </w:rPr>
        <w:t xml:space="preserve"> = </w:t>
      </w:r>
      <w:proofErr w:type="spellStart"/>
      <w:r w:rsidRPr="007E10F3">
        <w:rPr>
          <w:bCs/>
        </w:rPr>
        <w:t>Сдi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x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Gi</w:t>
      </w:r>
      <w:proofErr w:type="spellEnd"/>
      <w:r w:rsidRPr="007E10F3">
        <w:rPr>
          <w:bCs/>
        </w:rPr>
        <w:t>, где</w:t>
      </w:r>
    </w:p>
    <w:p w:rsidR="00234FFD" w:rsidRPr="007E10F3" w:rsidRDefault="00234FFD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7E10F3">
        <w:rPr>
          <w:bCs/>
        </w:rPr>
        <w:t>Сдi</w:t>
      </w:r>
      <w:proofErr w:type="spellEnd"/>
      <w:r w:rsidRPr="007E10F3">
        <w:rPr>
          <w:bCs/>
        </w:rPr>
        <w:t xml:space="preserve"> - размер собственных доходов i-го сельского поселения Московской области</w:t>
      </w:r>
      <w:r w:rsidRPr="007E10F3">
        <w:rPr>
          <w:bCs/>
        </w:rPr>
        <w:br/>
        <w:t>(по уточненному плану на 01.04.2018);</w:t>
      </w:r>
    </w:p>
    <w:p w:rsidR="00E80DEE" w:rsidRPr="007E10F3" w:rsidRDefault="00234FFD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7E10F3">
        <w:rPr>
          <w:bCs/>
        </w:rPr>
        <w:t>Gi</w:t>
      </w:r>
      <w:proofErr w:type="spellEnd"/>
      <w:r w:rsidRPr="007E10F3">
        <w:rPr>
          <w:bCs/>
        </w:rPr>
        <w:t xml:space="preserve"> - размер членских взносов в Совет муниципальных образований Московской области, для i-го сельского поселения, являющегося членом названного Совета, в размере, установленном решением III Съезда Совета муниципальных образований Московской области </w:t>
      </w:r>
      <w:r w:rsidR="004A4605" w:rsidRPr="007E10F3">
        <w:rPr>
          <w:bCs/>
        </w:rPr>
        <w:t>№</w:t>
      </w:r>
      <w:r w:rsidR="00540F6C" w:rsidRPr="007E10F3">
        <w:rPr>
          <w:bCs/>
        </w:rPr>
        <w:t> 3 от </w:t>
      </w:r>
      <w:r w:rsidRPr="007E10F3">
        <w:rPr>
          <w:bCs/>
        </w:rPr>
        <w:t>14.03.2012 - 0,015 процента</w:t>
      </w:r>
      <w:r w:rsidR="00E80DEE" w:rsidRPr="007E10F3">
        <w:rPr>
          <w:bCs/>
        </w:rPr>
        <w:t>.</w:t>
      </w:r>
    </w:p>
    <w:p w:rsidR="00E80DEE" w:rsidRPr="007E10F3" w:rsidRDefault="00E80DEE" w:rsidP="00F83957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234FFD" w:rsidRPr="007E10F3" w:rsidRDefault="00E80DEE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E10F3">
        <w:rPr>
          <w:bCs/>
        </w:rPr>
        <w:t xml:space="preserve">2.1.3. </w:t>
      </w:r>
      <w:r w:rsidR="00234FFD" w:rsidRPr="007E10F3">
        <w:rPr>
          <w:bCs/>
        </w:rPr>
        <w:t xml:space="preserve">Расчет расходов </w:t>
      </w:r>
      <w:r w:rsidR="00234FFD" w:rsidRPr="007E10F3">
        <w:rPr>
          <w:b/>
          <w:bCs/>
        </w:rPr>
        <w:t>на проведение выборов представительных органов и глав сельских поселений Московской области</w:t>
      </w:r>
      <w:r w:rsidR="00234FFD" w:rsidRPr="007E10F3">
        <w:rPr>
          <w:bCs/>
        </w:rPr>
        <w:t>, у которых истекает срок полномочий</w:t>
      </w:r>
      <w:r w:rsidR="007E1E8F" w:rsidRPr="007E10F3">
        <w:rPr>
          <w:bCs/>
        </w:rPr>
        <w:br/>
      </w:r>
      <w:r w:rsidR="00234FFD" w:rsidRPr="007E10F3">
        <w:rPr>
          <w:bCs/>
        </w:rPr>
        <w:t>(</w:t>
      </w:r>
      <w:proofErr w:type="spellStart"/>
      <w:r w:rsidR="00234FFD" w:rsidRPr="007E10F3">
        <w:rPr>
          <w:bCs/>
        </w:rPr>
        <w:t>Ri</w:t>
      </w:r>
      <w:proofErr w:type="spellEnd"/>
      <w:r w:rsidR="00234FFD" w:rsidRPr="007E10F3">
        <w:rPr>
          <w:bCs/>
        </w:rPr>
        <w:t>), определен по формуле:</w:t>
      </w:r>
    </w:p>
    <w:p w:rsidR="00234FFD" w:rsidRPr="007E10F3" w:rsidRDefault="00234FFD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7E10F3">
        <w:rPr>
          <w:bCs/>
        </w:rPr>
        <w:t>Ri</w:t>
      </w:r>
      <w:proofErr w:type="spellEnd"/>
      <w:r w:rsidRPr="007E10F3">
        <w:rPr>
          <w:bCs/>
        </w:rPr>
        <w:t xml:space="preserve"> = </w:t>
      </w:r>
      <w:proofErr w:type="spellStart"/>
      <w:r w:rsidRPr="007E10F3">
        <w:rPr>
          <w:bCs/>
        </w:rPr>
        <w:t>Rт</w:t>
      </w:r>
      <w:proofErr w:type="spellEnd"/>
      <w:r w:rsidRPr="007E10F3">
        <w:rPr>
          <w:bCs/>
        </w:rPr>
        <w:t xml:space="preserve"> + (</w:t>
      </w:r>
      <w:proofErr w:type="spellStart"/>
      <w:r w:rsidRPr="007E10F3">
        <w:rPr>
          <w:bCs/>
        </w:rPr>
        <w:t>Rу</w:t>
      </w:r>
      <w:proofErr w:type="spellEnd"/>
      <w:r w:rsidRPr="007E10F3">
        <w:rPr>
          <w:bCs/>
        </w:rPr>
        <w:t xml:space="preserve"> + </w:t>
      </w:r>
      <w:proofErr w:type="spellStart"/>
      <w:r w:rsidRPr="007E10F3">
        <w:rPr>
          <w:bCs/>
        </w:rPr>
        <w:t>Rкоиб</w:t>
      </w:r>
      <w:proofErr w:type="spellEnd"/>
      <w:r w:rsidRPr="007E10F3">
        <w:rPr>
          <w:bCs/>
        </w:rPr>
        <w:t xml:space="preserve">) </w:t>
      </w:r>
      <w:proofErr w:type="spellStart"/>
      <w:r w:rsidRPr="007E10F3">
        <w:rPr>
          <w:bCs/>
        </w:rPr>
        <w:t>x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ki</w:t>
      </w:r>
      <w:proofErr w:type="spellEnd"/>
      <w:r w:rsidRPr="007E10F3">
        <w:rPr>
          <w:bCs/>
        </w:rPr>
        <w:t>, где</w:t>
      </w:r>
    </w:p>
    <w:p w:rsidR="00234FFD" w:rsidRPr="007E10F3" w:rsidRDefault="00234FFD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7E10F3">
        <w:rPr>
          <w:bCs/>
        </w:rPr>
        <w:t>Rт</w:t>
      </w:r>
      <w:proofErr w:type="spellEnd"/>
      <w:r w:rsidRPr="007E10F3">
        <w:rPr>
          <w:bCs/>
        </w:rPr>
        <w:t xml:space="preserve"> - прогнозируемые расходы для одной территориальной избирательной комиссии (избирательной комиссии муниципального образования) в период проведения выборов</w:t>
      </w:r>
      <w:r w:rsidRPr="007E10F3">
        <w:rPr>
          <w:bCs/>
        </w:rPr>
        <w:br/>
        <w:t xml:space="preserve">по данным Главного управления территориальной политики Московской области, определенные в сумме 297,94 тыс. рублей, которые включают расходы на выплату компенсации и дополнительной оплаты труда (вознаграждения) членам территориальной избирательной комиссии (избирательной комиссии муниципального образования) и гражданам, привлекаемым к работе в этой комиссии в период подготовки и проведения выборов, исходя из постановления Центральной избирательной комиссии Российской Федерации </w:t>
      </w:r>
      <w:r w:rsidRPr="007E10F3">
        <w:rPr>
          <w:bCs/>
          <w:iCs/>
        </w:rPr>
        <w:t>от 20.12.2017 № 116/948-7</w:t>
      </w:r>
      <w:r w:rsidRPr="007E10F3">
        <w:rPr>
          <w:bCs/>
          <w:iCs/>
        </w:rPr>
        <w:br/>
        <w:t>«О размерах и порядке выплаты компенсации и дополнительной оплаты труда (вознаграждения), а также иных выплат в период подготовки и проведения выборов Президента Российской Федерации»</w:t>
      </w:r>
      <w:r w:rsidRPr="007E10F3">
        <w:rPr>
          <w:bCs/>
        </w:rPr>
        <w:t>, а также расходы на оплату транспортных услуг, услуг связи, услуг</w:t>
      </w:r>
      <w:r w:rsidRPr="007E10F3">
        <w:rPr>
          <w:bCs/>
        </w:rPr>
        <w:br/>
        <w:t>по содержанию помещений, на приобретение технологического оборудования, канцтоваров</w:t>
      </w:r>
      <w:r w:rsidRPr="007E10F3">
        <w:rPr>
          <w:bCs/>
        </w:rPr>
        <w:br/>
        <w:t>и расходных материалов, изготовление печатной продукции, стендов, переплет документов, техническое обслуживание оргтехники;</w:t>
      </w:r>
    </w:p>
    <w:p w:rsidR="00234FFD" w:rsidRPr="007E10F3" w:rsidRDefault="00234FFD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7E10F3">
        <w:rPr>
          <w:bCs/>
          <w:iCs/>
        </w:rPr>
        <w:t>Rу</w:t>
      </w:r>
      <w:proofErr w:type="spellEnd"/>
      <w:r w:rsidRPr="007E10F3">
        <w:rPr>
          <w:bCs/>
          <w:iCs/>
        </w:rPr>
        <w:t xml:space="preserve"> - прогнозируемые расходы для одной участковой избирательной комиссии в период проведения выборов, определенные в сумме 31,16 тыс. рублей, которые включают расходы</w:t>
      </w:r>
      <w:r w:rsidRPr="007E10F3">
        <w:rPr>
          <w:bCs/>
          <w:iCs/>
        </w:rPr>
        <w:br/>
        <w:t>на выплату компенсации и дополнительной оплаты труда (вознаграждения) членам участковой избирательной комиссии и гражданам, привлекаемым к работе в этой комиссии в период проведения выборов, исходя из постановления Центральной избирательной комиссии Российской Федерации от 20.12.2017 № 116/948-7 «О размерах и порядке выплаты компенсации и дополнительной оплаты труда (вознаграждения), а также иных выплат в период подготовки</w:t>
      </w:r>
      <w:r w:rsidR="004A4605" w:rsidRPr="007E10F3">
        <w:rPr>
          <w:bCs/>
          <w:iCs/>
        </w:rPr>
        <w:br/>
      </w:r>
      <w:r w:rsidRPr="007E10F3">
        <w:rPr>
          <w:bCs/>
          <w:iCs/>
        </w:rPr>
        <w:t>и проведения выборов Президента Российской Федерации», а также расходы на оплату транспортных услуг, услуг связи, услуг по содержанию помещений, на приобретение технологического оборудования, канцтоваров и расходных материалов, техническое обслуживание оргтехники;</w:t>
      </w:r>
    </w:p>
    <w:p w:rsidR="00234FFD" w:rsidRPr="007E10F3" w:rsidRDefault="00234FFD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7E10F3">
        <w:rPr>
          <w:bCs/>
        </w:rPr>
        <w:t>Rкоиб</w:t>
      </w:r>
      <w:proofErr w:type="spellEnd"/>
      <w:r w:rsidRPr="007E10F3">
        <w:rPr>
          <w:bCs/>
        </w:rPr>
        <w:t xml:space="preserve"> - расчетная стоимость использования и эксплуатации одного комплекса обработки избирательных бюллетеней в период проведения муниципальных выборов в размере 14,85 тыс. рублей.</w:t>
      </w:r>
    </w:p>
    <w:p w:rsidR="00E80DEE" w:rsidRPr="007E10F3" w:rsidRDefault="00234FFD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7E10F3">
        <w:rPr>
          <w:bCs/>
        </w:rPr>
        <w:t>ki</w:t>
      </w:r>
      <w:proofErr w:type="spellEnd"/>
      <w:r w:rsidRPr="007E10F3">
        <w:rPr>
          <w:bCs/>
        </w:rPr>
        <w:t xml:space="preserve"> - количество участковых избирательных комиссий в i-ом сельском поселении Московской области по данным Главного управления территориальной политики Московской области</w:t>
      </w:r>
      <w:r w:rsidR="00E80DEE" w:rsidRPr="007E10F3">
        <w:rPr>
          <w:bCs/>
        </w:rPr>
        <w:t>.</w:t>
      </w:r>
    </w:p>
    <w:p w:rsidR="00377192" w:rsidRPr="007E10F3" w:rsidRDefault="00377192" w:rsidP="00F83957">
      <w:pPr>
        <w:ind w:firstLine="709"/>
        <w:jc w:val="both"/>
      </w:pPr>
    </w:p>
    <w:p w:rsidR="00377192" w:rsidRPr="007E10F3" w:rsidRDefault="00377192" w:rsidP="007E10F3">
      <w:pPr>
        <w:pStyle w:val="a9"/>
        <w:ind w:firstLine="709"/>
        <w:jc w:val="center"/>
        <w:outlineLvl w:val="0"/>
        <w:rPr>
          <w:b/>
          <w:bCs/>
          <w:i/>
          <w:iCs/>
        </w:rPr>
      </w:pPr>
      <w:r w:rsidRPr="007E10F3">
        <w:rPr>
          <w:b/>
          <w:bCs/>
        </w:rPr>
        <w:t>2.2.</w:t>
      </w:r>
      <w:r w:rsidRPr="007E10F3">
        <w:rPr>
          <w:b/>
          <w:bCs/>
          <w:i/>
          <w:iCs/>
        </w:rPr>
        <w:t xml:space="preserve"> Расходы по разделу «Национальная безопасность и правоохранительная деятельность»</w:t>
      </w:r>
    </w:p>
    <w:p w:rsidR="00124AF6" w:rsidRPr="007E10F3" w:rsidRDefault="00124AF6" w:rsidP="00F83957">
      <w:pPr>
        <w:pStyle w:val="a9"/>
        <w:ind w:firstLine="709"/>
      </w:pPr>
    </w:p>
    <w:p w:rsidR="00D5319E" w:rsidRPr="007E10F3" w:rsidRDefault="00D4576C" w:rsidP="00F83957">
      <w:pPr>
        <w:pStyle w:val="a9"/>
        <w:ind w:firstLine="709"/>
      </w:pPr>
      <w:r w:rsidRPr="007E10F3">
        <w:t xml:space="preserve">По разделу </w:t>
      </w:r>
      <w:r w:rsidRPr="007E10F3">
        <w:rPr>
          <w:b/>
          <w:bCs/>
          <w:iCs/>
        </w:rPr>
        <w:t>«Национальная безопасность и правоохранительная деятельность»</w:t>
      </w:r>
      <w:r w:rsidRPr="007E10F3">
        <w:rPr>
          <w:bCs/>
          <w:iCs/>
        </w:rPr>
        <w:t xml:space="preserve"> предусмотрены расходы</w:t>
      </w:r>
      <w:r w:rsidR="00D5319E" w:rsidRPr="007E10F3">
        <w:rPr>
          <w:bCs/>
          <w:iCs/>
        </w:rPr>
        <w:t xml:space="preserve"> н</w:t>
      </w:r>
      <w:r w:rsidR="00D5319E" w:rsidRPr="007E10F3">
        <w:t xml:space="preserve">а </w:t>
      </w:r>
      <w:r w:rsidR="00D5319E" w:rsidRPr="007E10F3">
        <w:rPr>
          <w:b/>
        </w:rPr>
        <w:t>обеспечение первичных мер пожарной безопасности сельских поселений</w:t>
      </w:r>
      <w:r w:rsidR="00D5319E" w:rsidRPr="007E10F3">
        <w:t xml:space="preserve"> в границах населенных пунктов Московской области.</w:t>
      </w:r>
    </w:p>
    <w:p w:rsidR="00A669F3" w:rsidRPr="007E10F3" w:rsidRDefault="00A669F3" w:rsidP="00F83957">
      <w:pPr>
        <w:autoSpaceDE w:val="0"/>
        <w:autoSpaceDN w:val="0"/>
        <w:adjustRightInd w:val="0"/>
        <w:ind w:firstLine="709"/>
        <w:jc w:val="both"/>
        <w:outlineLvl w:val="2"/>
      </w:pPr>
    </w:p>
    <w:p w:rsidR="00635387" w:rsidRPr="007E10F3" w:rsidRDefault="00635387" w:rsidP="00F83957">
      <w:pPr>
        <w:autoSpaceDE w:val="0"/>
        <w:autoSpaceDN w:val="0"/>
        <w:adjustRightInd w:val="0"/>
        <w:ind w:firstLine="709"/>
        <w:jc w:val="both"/>
        <w:outlineLvl w:val="2"/>
      </w:pPr>
      <w:r w:rsidRPr="007E10F3">
        <w:t>Расчет расходов, осуществляемых за счет средств бюджетов сельских поселений,</w:t>
      </w:r>
      <w:r w:rsidRPr="007E10F3">
        <w:br/>
        <w:t>на обеспечение первичных мер пожарной безопасности в границах сельских поселений, выполнен исходя из нормативов расходов бюджетов сельских поселений на одного жителя</w:t>
      </w:r>
      <w:r w:rsidR="004A4605" w:rsidRPr="007E10F3">
        <w:br/>
      </w:r>
      <w:r w:rsidRPr="007E10F3">
        <w:t>и численности населения сельских поселений по формуле:</w:t>
      </w:r>
    </w:p>
    <w:p w:rsidR="00635387" w:rsidRPr="007E10F3" w:rsidRDefault="00635387" w:rsidP="00F83957">
      <w:pPr>
        <w:autoSpaceDE w:val="0"/>
        <w:autoSpaceDN w:val="0"/>
        <w:adjustRightInd w:val="0"/>
        <w:ind w:firstLine="709"/>
        <w:jc w:val="both"/>
        <w:outlineLvl w:val="2"/>
      </w:pPr>
      <w:proofErr w:type="spellStart"/>
      <w:r w:rsidRPr="007E10F3">
        <w:t>Спожi</w:t>
      </w:r>
      <w:proofErr w:type="spellEnd"/>
      <w:r w:rsidRPr="007E10F3">
        <w:t xml:space="preserve"> = </w:t>
      </w:r>
      <w:proofErr w:type="spellStart"/>
      <w:r w:rsidRPr="007E10F3">
        <w:t>Рпож</w:t>
      </w:r>
      <w:proofErr w:type="spellEnd"/>
      <w:r w:rsidRPr="007E10F3">
        <w:t xml:space="preserve"> </w:t>
      </w:r>
      <w:proofErr w:type="spellStart"/>
      <w:r w:rsidRPr="007E10F3">
        <w:t>x</w:t>
      </w:r>
      <w:proofErr w:type="spellEnd"/>
      <w:r w:rsidRPr="007E10F3">
        <w:t xml:space="preserve"> </w:t>
      </w:r>
      <w:proofErr w:type="spellStart"/>
      <w:r w:rsidRPr="007E10F3">
        <w:t>Чiсн</w:t>
      </w:r>
      <w:proofErr w:type="spellEnd"/>
      <w:r w:rsidRPr="007E10F3">
        <w:t>, где</w:t>
      </w:r>
    </w:p>
    <w:p w:rsidR="00635387" w:rsidRPr="007E10F3" w:rsidRDefault="00635387" w:rsidP="00F83957">
      <w:pPr>
        <w:autoSpaceDE w:val="0"/>
        <w:autoSpaceDN w:val="0"/>
        <w:adjustRightInd w:val="0"/>
        <w:ind w:firstLine="709"/>
        <w:jc w:val="both"/>
        <w:outlineLvl w:val="2"/>
      </w:pPr>
      <w:proofErr w:type="spellStart"/>
      <w:r w:rsidRPr="007E10F3">
        <w:t>Спожi</w:t>
      </w:r>
      <w:proofErr w:type="spellEnd"/>
      <w:r w:rsidRPr="007E10F3">
        <w:t xml:space="preserve"> - объем расходов на обеспечение первичных мер пожарной безопасности сельских поселений Московской области;</w:t>
      </w:r>
    </w:p>
    <w:p w:rsidR="00635387" w:rsidRPr="007E10F3" w:rsidRDefault="00635387" w:rsidP="00F83957">
      <w:pPr>
        <w:autoSpaceDE w:val="0"/>
        <w:autoSpaceDN w:val="0"/>
        <w:adjustRightInd w:val="0"/>
        <w:ind w:firstLine="709"/>
        <w:jc w:val="both"/>
        <w:outlineLvl w:val="2"/>
      </w:pPr>
      <w:proofErr w:type="spellStart"/>
      <w:r w:rsidRPr="007E10F3">
        <w:t>Рпож</w:t>
      </w:r>
      <w:proofErr w:type="spellEnd"/>
      <w:r w:rsidRPr="007E10F3">
        <w:t xml:space="preserve"> – норматив расходов на обеспечение первичных мер пожарной безопасности сельских поселений в границах сельских населенных пунктов Московской области на одного жителя сельских населенных пунктов Московской области;</w:t>
      </w:r>
    </w:p>
    <w:p w:rsidR="00D5319E" w:rsidRPr="007E10F3" w:rsidRDefault="00635387" w:rsidP="00F83957">
      <w:pPr>
        <w:autoSpaceDE w:val="0"/>
        <w:autoSpaceDN w:val="0"/>
        <w:adjustRightInd w:val="0"/>
        <w:ind w:firstLine="709"/>
        <w:jc w:val="both"/>
        <w:outlineLvl w:val="2"/>
      </w:pPr>
      <w:proofErr w:type="spellStart"/>
      <w:r w:rsidRPr="007E10F3">
        <w:t>Чiсн</w:t>
      </w:r>
      <w:proofErr w:type="spellEnd"/>
      <w:r w:rsidRPr="007E10F3">
        <w:t xml:space="preserve"> - численность населения сельских населенных пунктов Московской области</w:t>
      </w:r>
      <w:r w:rsidRPr="007E10F3">
        <w:br/>
        <w:t>по состоянию на 01.01.2018</w:t>
      </w:r>
      <w:r w:rsidR="00D5319E" w:rsidRPr="007E10F3">
        <w:t>.</w:t>
      </w:r>
    </w:p>
    <w:p w:rsidR="0030127E" w:rsidRPr="007E10F3" w:rsidRDefault="0030127E" w:rsidP="00F83957">
      <w:pPr>
        <w:autoSpaceDE w:val="0"/>
        <w:autoSpaceDN w:val="0"/>
        <w:adjustRightInd w:val="0"/>
        <w:ind w:firstLine="709"/>
        <w:jc w:val="both"/>
        <w:outlineLvl w:val="2"/>
      </w:pPr>
    </w:p>
    <w:p w:rsidR="00377192" w:rsidRPr="007E10F3" w:rsidRDefault="00377192" w:rsidP="007E10F3">
      <w:pPr>
        <w:ind w:firstLine="709"/>
        <w:jc w:val="center"/>
        <w:outlineLvl w:val="0"/>
        <w:rPr>
          <w:b/>
          <w:bCs/>
          <w:i/>
          <w:iCs/>
        </w:rPr>
      </w:pPr>
      <w:r w:rsidRPr="007E10F3">
        <w:rPr>
          <w:b/>
          <w:bCs/>
        </w:rPr>
        <w:t>2.3.</w:t>
      </w:r>
      <w:r w:rsidRPr="007E10F3">
        <w:t xml:space="preserve"> </w:t>
      </w:r>
      <w:r w:rsidRPr="007E10F3">
        <w:rPr>
          <w:b/>
          <w:bCs/>
          <w:i/>
          <w:iCs/>
        </w:rPr>
        <w:t>Расходы по разделу «Национальная экономика»</w:t>
      </w:r>
    </w:p>
    <w:p w:rsidR="00377192" w:rsidRPr="007E10F3" w:rsidRDefault="00377192" w:rsidP="00F83957">
      <w:pPr>
        <w:ind w:firstLine="709"/>
        <w:jc w:val="both"/>
        <w:rPr>
          <w:b/>
          <w:bCs/>
          <w:i/>
          <w:iCs/>
        </w:rPr>
      </w:pPr>
    </w:p>
    <w:p w:rsidR="00B142D8" w:rsidRPr="007E10F3" w:rsidRDefault="00B142D8" w:rsidP="00F83957">
      <w:pPr>
        <w:widowControl w:val="0"/>
        <w:autoSpaceDE w:val="0"/>
        <w:autoSpaceDN w:val="0"/>
        <w:adjustRightInd w:val="0"/>
        <w:ind w:firstLine="709"/>
        <w:jc w:val="both"/>
      </w:pPr>
      <w:r w:rsidRPr="007E10F3">
        <w:t xml:space="preserve">Расчет расходов бюджетов сельских поселений </w:t>
      </w:r>
      <w:r w:rsidRPr="007E10F3">
        <w:rPr>
          <w:b/>
        </w:rPr>
        <w:t>на транспортировку в морг с мест обнаружения или происшествия умерших</w:t>
      </w:r>
      <w:r w:rsidRPr="007E10F3">
        <w:t xml:space="preserve"> для производства судебно-медицинской экспертизы</w:t>
      </w:r>
      <w:r w:rsidR="003F3C0D" w:rsidRPr="007E10F3">
        <w:t xml:space="preserve"> </w:t>
      </w:r>
      <w:r w:rsidRPr="007E10F3">
        <w:t>и патолого-анатомического вскрытия выполнен с использованием норматива расходов на одну транспортировку, по формуле:</w:t>
      </w:r>
    </w:p>
    <w:p w:rsidR="00B142D8" w:rsidRPr="007E10F3" w:rsidRDefault="00B142D8" w:rsidP="00F83957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Cтуi</w:t>
      </w:r>
      <w:proofErr w:type="spellEnd"/>
      <w:r w:rsidRPr="007E10F3">
        <w:t xml:space="preserve"> = </w:t>
      </w:r>
      <w:proofErr w:type="spellStart"/>
      <w:r w:rsidRPr="007E10F3">
        <w:t>Рму</w:t>
      </w:r>
      <w:proofErr w:type="spellEnd"/>
      <w:r w:rsidRPr="007E10F3">
        <w:t xml:space="preserve"> </w:t>
      </w:r>
      <w:proofErr w:type="spellStart"/>
      <w:r w:rsidRPr="007E10F3">
        <w:t>x</w:t>
      </w:r>
      <w:proofErr w:type="spellEnd"/>
      <w:r w:rsidRPr="007E10F3">
        <w:t xml:space="preserve"> Чум </w:t>
      </w:r>
      <w:proofErr w:type="spellStart"/>
      <w:r w:rsidRPr="007E10F3">
        <w:t>пi</w:t>
      </w:r>
      <w:proofErr w:type="spellEnd"/>
      <w:r w:rsidRPr="007E10F3">
        <w:t xml:space="preserve"> (Чум </w:t>
      </w:r>
      <w:proofErr w:type="spellStart"/>
      <w:r w:rsidRPr="007E10F3">
        <w:t>гоi</w:t>
      </w:r>
      <w:proofErr w:type="spellEnd"/>
      <w:r w:rsidRPr="007E10F3">
        <w:t xml:space="preserve">) </w:t>
      </w:r>
      <w:proofErr w:type="spellStart"/>
      <w:r w:rsidRPr="007E10F3">
        <w:t>x</w:t>
      </w:r>
      <w:proofErr w:type="spellEnd"/>
      <w:r w:rsidRPr="007E10F3">
        <w:t xml:space="preserve"> К, где</w:t>
      </w:r>
    </w:p>
    <w:p w:rsidR="00B142D8" w:rsidRPr="007E10F3" w:rsidRDefault="00B142D8" w:rsidP="00F83957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Cтуi</w:t>
      </w:r>
      <w:proofErr w:type="spellEnd"/>
      <w:r w:rsidRPr="007E10F3">
        <w:t xml:space="preserve"> - расчетные показатели финансового обеспечения расходов, осуществляемых за счет средств бюджетов сельских поселений, по транспортировке в морг с мест обнаружения</w:t>
      </w:r>
      <w:r w:rsidRPr="007E10F3">
        <w:br/>
        <w:t>или происшествия умерших для производства судебно-медицинской экспертизы и патолого-анатомического вскрытия, на одну транспортировку;</w:t>
      </w:r>
    </w:p>
    <w:p w:rsidR="00B142D8" w:rsidRPr="007E10F3" w:rsidRDefault="00B142D8" w:rsidP="00F83957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Рму</w:t>
      </w:r>
      <w:proofErr w:type="spellEnd"/>
      <w:r w:rsidRPr="007E10F3">
        <w:t xml:space="preserve"> - норматив расходов на транспортировку в морг с мест обнаружения</w:t>
      </w:r>
      <w:r w:rsidRPr="007E10F3">
        <w:br/>
        <w:t>или происшествия умерших для производства судебно-медицинской экспертизы и патолого-анатомического вскрытия, на одну транспортировку;</w:t>
      </w:r>
    </w:p>
    <w:p w:rsidR="00B142D8" w:rsidRPr="007E10F3" w:rsidRDefault="00B142D8" w:rsidP="00F83957">
      <w:pPr>
        <w:widowControl w:val="0"/>
        <w:autoSpaceDE w:val="0"/>
        <w:autoSpaceDN w:val="0"/>
        <w:adjustRightInd w:val="0"/>
        <w:ind w:firstLine="709"/>
        <w:jc w:val="both"/>
      </w:pPr>
      <w:r w:rsidRPr="007E10F3">
        <w:t>Чум</w:t>
      </w:r>
      <w:r w:rsidRPr="007E10F3">
        <w:rPr>
          <w:lang w:val="en-US"/>
        </w:rPr>
        <w:t> </w:t>
      </w:r>
      <w:proofErr w:type="spellStart"/>
      <w:r w:rsidRPr="007E10F3">
        <w:t>пi</w:t>
      </w:r>
      <w:proofErr w:type="spellEnd"/>
      <w:r w:rsidRPr="007E10F3">
        <w:t xml:space="preserve"> (Чум </w:t>
      </w:r>
      <w:proofErr w:type="spellStart"/>
      <w:r w:rsidRPr="007E10F3">
        <w:t>гоi</w:t>
      </w:r>
      <w:proofErr w:type="spellEnd"/>
      <w:r w:rsidRPr="007E10F3">
        <w:t>) - численность умерших в i-ом сельском поселении, определенная</w:t>
      </w:r>
      <w:r w:rsidRPr="007E10F3">
        <w:br/>
        <w:t>по данным Территориального органа Федеральной службы государственной статистики</w:t>
      </w:r>
      <w:r w:rsidRPr="007E10F3">
        <w:br/>
        <w:t>по Московской области за 201</w:t>
      </w:r>
      <w:r w:rsidR="00A62AC4" w:rsidRPr="007E10F3">
        <w:t>7</w:t>
      </w:r>
      <w:r w:rsidRPr="007E10F3">
        <w:t xml:space="preserve"> год;</w:t>
      </w:r>
    </w:p>
    <w:p w:rsidR="008033DE" w:rsidRPr="007E10F3" w:rsidRDefault="00B142D8" w:rsidP="00F83957">
      <w:pPr>
        <w:widowControl w:val="0"/>
        <w:autoSpaceDE w:val="0"/>
        <w:autoSpaceDN w:val="0"/>
        <w:adjustRightInd w:val="0"/>
        <w:ind w:firstLine="709"/>
        <w:jc w:val="both"/>
      </w:pPr>
      <w:r w:rsidRPr="007E10F3">
        <w:t>K - коэффициент, отражающий соотношение умерших, доставленных в морги</w:t>
      </w:r>
      <w:r w:rsidRPr="007E10F3">
        <w:br/>
        <w:t>для производства судебно-медицинской экспертизы в 2017 году, к общей численности умерших</w:t>
      </w:r>
      <w:r w:rsidR="00037449" w:rsidRPr="007E10F3">
        <w:t xml:space="preserve"> </w:t>
      </w:r>
      <w:r w:rsidRPr="007E10F3">
        <w:t>в целом по Московской области в 2017 году и рассчитанный по формуле</w:t>
      </w:r>
      <w:r w:rsidR="008033DE" w:rsidRPr="007E10F3">
        <w:t>:</w:t>
      </w:r>
    </w:p>
    <w:p w:rsidR="006332D4" w:rsidRPr="007E10F3" w:rsidRDefault="006332D4" w:rsidP="00F83957">
      <w:pPr>
        <w:widowControl w:val="0"/>
        <w:autoSpaceDE w:val="0"/>
        <w:autoSpaceDN w:val="0"/>
        <w:adjustRightInd w:val="0"/>
        <w:ind w:firstLine="709"/>
        <w:jc w:val="both"/>
      </w:pPr>
      <w:r w:rsidRPr="007E10F3">
        <w:t xml:space="preserve">К = </w:t>
      </w:r>
      <w:proofErr w:type="spellStart"/>
      <w:r w:rsidRPr="007E10F3">
        <w:t>Чд</w:t>
      </w:r>
      <w:proofErr w:type="spellEnd"/>
      <w:r w:rsidRPr="007E10F3">
        <w:t>/Чу, где</w:t>
      </w:r>
    </w:p>
    <w:p w:rsidR="00B142D8" w:rsidRPr="007E10F3" w:rsidRDefault="006332D4" w:rsidP="00F83957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Чд</w:t>
      </w:r>
      <w:proofErr w:type="spellEnd"/>
      <w:r w:rsidR="00B142D8" w:rsidRPr="007E10F3">
        <w:t xml:space="preserve"> - численность умерших в Московской области, доставленных в морги</w:t>
      </w:r>
      <w:r w:rsidR="00B142D8" w:rsidRPr="007E10F3">
        <w:br/>
        <w:t>для производства судебно-медицинской экспертизы в 2017 году по данным Главного бюро судебно-медицинской экспертизы Министерства здравоохранения Московской области;</w:t>
      </w:r>
    </w:p>
    <w:p w:rsidR="00B142D8" w:rsidRPr="007E10F3" w:rsidRDefault="006332D4" w:rsidP="00F83957">
      <w:pPr>
        <w:widowControl w:val="0"/>
        <w:autoSpaceDE w:val="0"/>
        <w:autoSpaceDN w:val="0"/>
        <w:adjustRightInd w:val="0"/>
        <w:ind w:firstLine="709"/>
        <w:jc w:val="both"/>
      </w:pPr>
      <w:r w:rsidRPr="007E10F3">
        <w:t>Чу</w:t>
      </w:r>
      <w:r w:rsidR="00B142D8" w:rsidRPr="007E10F3">
        <w:t xml:space="preserve"> - численность умерших в целом по Московской области в 2017 году по данным Территориального органа Федеральной службы государственной статистики.</w:t>
      </w:r>
    </w:p>
    <w:p w:rsidR="008033DE" w:rsidRPr="007E10F3" w:rsidRDefault="00B142D8" w:rsidP="00F83957">
      <w:pPr>
        <w:widowControl w:val="0"/>
        <w:autoSpaceDE w:val="0"/>
        <w:autoSpaceDN w:val="0"/>
        <w:adjustRightInd w:val="0"/>
        <w:ind w:firstLine="709"/>
        <w:jc w:val="both"/>
      </w:pPr>
      <w:r w:rsidRPr="007E10F3">
        <w:t>При расчете использовались нормативы расходов на транспортировку в морг с мест обнаружения или происшествия умерших для производства судебно-медицинской экспертизы</w:t>
      </w:r>
      <w:r w:rsidRPr="007E10F3">
        <w:br/>
        <w:t>и патолого-анатомического вскрытия, на одну транспортировку, на 2018 год, установленны</w:t>
      </w:r>
      <w:r w:rsidR="000F0117" w:rsidRPr="007E10F3">
        <w:t>е</w:t>
      </w:r>
      <w:r w:rsidRPr="007E10F3">
        <w:t xml:space="preserve"> Законом Московской области № 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 с применением индекса-дефлятора, утвержденного Министерством экономического развития Российской Федерации</w:t>
      </w:r>
      <w:r w:rsidR="008033DE" w:rsidRPr="007E10F3">
        <w:t>.</w:t>
      </w:r>
    </w:p>
    <w:p w:rsidR="002754E2" w:rsidRPr="007E10F3" w:rsidRDefault="002754E2" w:rsidP="00F839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77192" w:rsidRPr="007E10F3" w:rsidRDefault="00377192" w:rsidP="007E10F3">
      <w:pPr>
        <w:keepNext/>
        <w:ind w:firstLine="709"/>
        <w:jc w:val="center"/>
        <w:outlineLvl w:val="0"/>
        <w:rPr>
          <w:b/>
          <w:bCs/>
          <w:i/>
        </w:rPr>
      </w:pPr>
      <w:r w:rsidRPr="007E10F3">
        <w:rPr>
          <w:b/>
          <w:bCs/>
        </w:rPr>
        <w:t xml:space="preserve">2.4. </w:t>
      </w:r>
      <w:r w:rsidRPr="007E10F3">
        <w:rPr>
          <w:b/>
          <w:bCs/>
          <w:i/>
          <w:iCs/>
        </w:rPr>
        <w:t>Расходы по разделу «Жилищно-коммунальное хозяйство»</w:t>
      </w:r>
    </w:p>
    <w:p w:rsidR="00674CA6" w:rsidRPr="007E10F3" w:rsidRDefault="00674CA6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5B0" w:rsidRPr="007E10F3" w:rsidRDefault="00674CA6" w:rsidP="00F83957">
      <w:pPr>
        <w:widowControl w:val="0"/>
        <w:autoSpaceDE w:val="0"/>
        <w:autoSpaceDN w:val="0"/>
        <w:adjustRightInd w:val="0"/>
        <w:ind w:firstLine="709"/>
        <w:jc w:val="both"/>
      </w:pPr>
      <w:r w:rsidRPr="007E10F3">
        <w:t>2.4.</w:t>
      </w:r>
      <w:r w:rsidR="003A5300" w:rsidRPr="007E10F3">
        <w:t>1</w:t>
      </w:r>
      <w:r w:rsidRPr="007E10F3">
        <w:t xml:space="preserve">. </w:t>
      </w:r>
      <w:r w:rsidR="00E405B0" w:rsidRPr="007E10F3">
        <w:t xml:space="preserve">Расчет расходов бюджетов сельских поселений </w:t>
      </w:r>
      <w:r w:rsidR="00E405B0" w:rsidRPr="007E10F3">
        <w:rPr>
          <w:b/>
        </w:rPr>
        <w:t>на содержание объектов благоустройства</w:t>
      </w:r>
      <w:r w:rsidR="00E405B0" w:rsidRPr="007E10F3">
        <w:t xml:space="preserve"> территории населенных пунктов выполнен по формуле:</w:t>
      </w:r>
    </w:p>
    <w:p w:rsidR="00E405B0" w:rsidRPr="007E10F3" w:rsidRDefault="00E405B0" w:rsidP="00F83957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Pб</w:t>
      </w:r>
      <w:proofErr w:type="spellEnd"/>
      <w:r w:rsidRPr="007E10F3">
        <w:t xml:space="preserve"> = </w:t>
      </w:r>
      <w:proofErr w:type="spellStart"/>
      <w:r w:rsidRPr="007E10F3">
        <w:t>Sу</w:t>
      </w:r>
      <w:proofErr w:type="spellEnd"/>
      <w:r w:rsidRPr="007E10F3">
        <w:t xml:space="preserve"> </w:t>
      </w:r>
      <w:proofErr w:type="spellStart"/>
      <w:r w:rsidRPr="007E10F3">
        <w:t>х</w:t>
      </w:r>
      <w:proofErr w:type="spellEnd"/>
      <w:r w:rsidRPr="007E10F3">
        <w:t xml:space="preserve"> </w:t>
      </w:r>
      <w:proofErr w:type="spellStart"/>
      <w:r w:rsidRPr="007E10F3">
        <w:t>Nблаг.год</w:t>
      </w:r>
      <w:proofErr w:type="spellEnd"/>
      <w:r w:rsidRPr="007E10F3">
        <w:t>, где</w:t>
      </w:r>
    </w:p>
    <w:p w:rsidR="00E405B0" w:rsidRPr="007E10F3" w:rsidRDefault="00E405B0" w:rsidP="00F83957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Pб</w:t>
      </w:r>
      <w:proofErr w:type="spellEnd"/>
      <w:r w:rsidRPr="007E10F3">
        <w:t xml:space="preserve"> - расходы на содержание объектов благоустройства сельского поселения;</w:t>
      </w:r>
    </w:p>
    <w:p w:rsidR="00E405B0" w:rsidRPr="007E10F3" w:rsidRDefault="00E405B0" w:rsidP="00F83957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Sу</w:t>
      </w:r>
      <w:proofErr w:type="spellEnd"/>
      <w:r w:rsidRPr="007E10F3">
        <w:t xml:space="preserve"> – площадь убираемой территории объектов благоустройства сельского поселения Московской области согласно утвержденным органами местного самоуправления титульным спискам объектов благоуст</w:t>
      </w:r>
      <w:r w:rsidR="00F83957" w:rsidRPr="007E10F3">
        <w:t>ройства на соответствующий год</w:t>
      </w:r>
      <w:r w:rsidRPr="007E10F3">
        <w:t>, кв. м;</w:t>
      </w:r>
    </w:p>
    <w:p w:rsidR="00E405B0" w:rsidRPr="007E10F3" w:rsidRDefault="00E405B0" w:rsidP="00F83957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Nблаг.год</w:t>
      </w:r>
      <w:proofErr w:type="spellEnd"/>
      <w:r w:rsidRPr="007E10F3">
        <w:t xml:space="preserve"> – норматив расходов на содержание объектов благоустройства территории населенных пунктов, рублей на один квадратный метр убираемой территории населенных пунктов в год.</w:t>
      </w:r>
    </w:p>
    <w:p w:rsidR="00E405B0" w:rsidRPr="007E10F3" w:rsidRDefault="00E405B0" w:rsidP="00F83957">
      <w:pPr>
        <w:widowControl w:val="0"/>
        <w:autoSpaceDE w:val="0"/>
        <w:autoSpaceDN w:val="0"/>
        <w:adjustRightInd w:val="0"/>
        <w:ind w:firstLine="709"/>
        <w:jc w:val="both"/>
      </w:pPr>
      <w:r w:rsidRPr="007E10F3">
        <w:t>При расчете использовались нормативы расходов на содержание объектов благоустройства территории населенных пунктов, рассчитываемые в рублях на один квадратный метр убираемой территории населенных пунктов в год, на 2019-2021 годы, установленные Законом Московской области №</w:t>
      </w:r>
      <w:r w:rsidR="00F83957" w:rsidRPr="007E10F3">
        <w:t> </w:t>
      </w:r>
      <w:r w:rsidRPr="007E10F3">
        <w:t>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трансфертов»,</w:t>
      </w:r>
      <w:r w:rsidRPr="007E10F3">
        <w:br/>
        <w:t>с использованием корректирующих коэффициентов, утвержденных в Методике расчета нормативов расходов бюджетов муниципальных образований Московской области в сфере жилищно-коммунального хозяйства, применяемых при расчетах межбюджетных трансфертов</w:t>
      </w:r>
      <w:r w:rsidR="00F83957" w:rsidRPr="007E10F3">
        <w:t>.</w:t>
      </w:r>
    </w:p>
    <w:p w:rsidR="00CC0C9F" w:rsidRPr="007E10F3" w:rsidRDefault="00CC0C9F" w:rsidP="00F83957">
      <w:pPr>
        <w:pStyle w:val="a6"/>
        <w:ind w:firstLine="709"/>
        <w:rPr>
          <w:color w:val="auto"/>
        </w:rPr>
      </w:pPr>
    </w:p>
    <w:p w:rsidR="00E405B0" w:rsidRPr="007E10F3" w:rsidRDefault="00674CA6" w:rsidP="00F83957">
      <w:pPr>
        <w:widowControl w:val="0"/>
        <w:autoSpaceDE w:val="0"/>
        <w:autoSpaceDN w:val="0"/>
        <w:adjustRightInd w:val="0"/>
        <w:ind w:firstLine="709"/>
        <w:jc w:val="both"/>
      </w:pPr>
      <w:r w:rsidRPr="007E10F3">
        <w:t>2.4.</w:t>
      </w:r>
      <w:r w:rsidR="003A5300" w:rsidRPr="007E10F3">
        <w:t>2</w:t>
      </w:r>
      <w:r w:rsidRPr="007E10F3">
        <w:t xml:space="preserve">. </w:t>
      </w:r>
      <w:r w:rsidR="00E405B0" w:rsidRPr="007E10F3">
        <w:t xml:space="preserve">Расчет расходов бюджетов сельских поселений </w:t>
      </w:r>
      <w:r w:rsidR="00E405B0" w:rsidRPr="007E10F3">
        <w:rPr>
          <w:b/>
        </w:rPr>
        <w:t>на организацию наружного освещения, содержание и текущий ремонт систем наружного освещения</w:t>
      </w:r>
      <w:r w:rsidR="00E405B0" w:rsidRPr="007E10F3">
        <w:t xml:space="preserve"> выполнен</w:t>
      </w:r>
      <w:r w:rsidR="00A5735D" w:rsidRPr="007E10F3">
        <w:br/>
      </w:r>
      <w:r w:rsidR="00E405B0" w:rsidRPr="007E10F3">
        <w:t>по формуле:</w:t>
      </w:r>
    </w:p>
    <w:p w:rsidR="00E405B0" w:rsidRPr="007E10F3" w:rsidRDefault="00E405B0" w:rsidP="00F83957">
      <w:pPr>
        <w:autoSpaceDE w:val="0"/>
        <w:autoSpaceDN w:val="0"/>
        <w:adjustRightInd w:val="0"/>
        <w:ind w:firstLine="709"/>
        <w:jc w:val="both"/>
      </w:pPr>
      <w:proofErr w:type="spellStart"/>
      <w:r w:rsidRPr="007E10F3">
        <w:t>Pn</w:t>
      </w:r>
      <w:proofErr w:type="spellEnd"/>
      <w:r w:rsidRPr="007E10F3">
        <w:t xml:space="preserve"> = К </w:t>
      </w:r>
      <w:proofErr w:type="spellStart"/>
      <w:r w:rsidRPr="007E10F3">
        <w:t>х</w:t>
      </w:r>
      <w:proofErr w:type="spellEnd"/>
      <w:r w:rsidRPr="007E10F3">
        <w:t xml:space="preserve"> </w:t>
      </w:r>
      <w:proofErr w:type="spellStart"/>
      <w:r w:rsidRPr="007E10F3">
        <w:t>Nгод</w:t>
      </w:r>
      <w:proofErr w:type="spellEnd"/>
      <w:r w:rsidRPr="007E10F3">
        <w:t xml:space="preserve">. </w:t>
      </w:r>
      <w:proofErr w:type="spellStart"/>
      <w:r w:rsidRPr="007E10F3">
        <w:t>освещ</w:t>
      </w:r>
      <w:proofErr w:type="spellEnd"/>
      <w:r w:rsidRPr="007E10F3">
        <w:t>., где</w:t>
      </w:r>
    </w:p>
    <w:p w:rsidR="00E405B0" w:rsidRPr="007E10F3" w:rsidRDefault="00E405B0" w:rsidP="00F83957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Pn</w:t>
      </w:r>
      <w:proofErr w:type="spellEnd"/>
      <w:r w:rsidRPr="007E10F3">
        <w:t xml:space="preserve"> – расходы на организацию наружного освещения, содержание и текущий ремонт объектов наружного освещения сельского поселения;</w:t>
      </w:r>
    </w:p>
    <w:p w:rsidR="00E405B0" w:rsidRPr="007E10F3" w:rsidRDefault="00E405B0" w:rsidP="00F83957">
      <w:pPr>
        <w:widowControl w:val="0"/>
        <w:autoSpaceDE w:val="0"/>
        <w:autoSpaceDN w:val="0"/>
        <w:adjustRightInd w:val="0"/>
        <w:ind w:firstLine="709"/>
        <w:jc w:val="both"/>
      </w:pPr>
      <w:r w:rsidRPr="007E10F3">
        <w:t>K - количество светильников наружного освещения в сельском поселении согласно утвержденным органами местного самоуправления титульным спискам систем наружного о</w:t>
      </w:r>
      <w:r w:rsidR="00F83957" w:rsidRPr="007E10F3">
        <w:t>свещения на соответствующий год</w:t>
      </w:r>
      <w:r w:rsidRPr="007E10F3">
        <w:t>;</w:t>
      </w:r>
    </w:p>
    <w:p w:rsidR="00E405B0" w:rsidRPr="007E10F3" w:rsidRDefault="00E405B0" w:rsidP="00F83957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Nгод</w:t>
      </w:r>
      <w:proofErr w:type="spellEnd"/>
      <w:r w:rsidRPr="007E10F3">
        <w:t xml:space="preserve">. </w:t>
      </w:r>
      <w:proofErr w:type="spellStart"/>
      <w:r w:rsidRPr="007E10F3">
        <w:t>освещ</w:t>
      </w:r>
      <w:proofErr w:type="spellEnd"/>
      <w:r w:rsidRPr="007E10F3">
        <w:t xml:space="preserve"> – норматив расходов на организацию наружного освещения, содержание</w:t>
      </w:r>
      <w:r w:rsidR="00A5735D" w:rsidRPr="007E10F3">
        <w:br/>
      </w:r>
      <w:r w:rsidRPr="007E10F3">
        <w:t>и текущий ремонт систем наружного освещения, на один светильник наружного освещения.</w:t>
      </w:r>
    </w:p>
    <w:p w:rsidR="00674CA6" w:rsidRPr="007E10F3" w:rsidRDefault="00E405B0" w:rsidP="00F83957">
      <w:pPr>
        <w:widowControl w:val="0"/>
        <w:autoSpaceDE w:val="0"/>
        <w:autoSpaceDN w:val="0"/>
        <w:adjustRightInd w:val="0"/>
        <w:ind w:firstLine="709"/>
        <w:jc w:val="both"/>
      </w:pPr>
      <w:r w:rsidRPr="007E10F3">
        <w:t>При расчете использовались нормативы расходов на организацию наружного освещения, содержание и текущий ремонт объектов наружного освещения, рассчитываемые на один светильник наружного освещения в год, на 2019-2021 годы, установленные Законом Московской области № 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трансфертов», с использованием корректирующих коэффициентов, утвержденных в Методике расчета нормативов расходов бюджетов муниципальных образований Московской области в сфере жилищно-коммунального хозяйства, применяемых при расчетах межбюджетных трансфертов</w:t>
      </w:r>
      <w:r w:rsidR="00DA14C9" w:rsidRPr="007E10F3">
        <w:t>.</w:t>
      </w:r>
    </w:p>
    <w:p w:rsidR="00674CA6" w:rsidRPr="007E10F3" w:rsidRDefault="00674CA6" w:rsidP="00F83957">
      <w:pPr>
        <w:widowControl w:val="0"/>
        <w:autoSpaceDE w:val="0"/>
        <w:autoSpaceDN w:val="0"/>
        <w:adjustRightInd w:val="0"/>
        <w:ind w:firstLine="709"/>
        <w:jc w:val="both"/>
      </w:pPr>
    </w:p>
    <w:p w:rsidR="00A5735D" w:rsidRPr="007E10F3" w:rsidRDefault="00D22AB7" w:rsidP="00F83957">
      <w:pPr>
        <w:widowControl w:val="0"/>
        <w:autoSpaceDE w:val="0"/>
        <w:autoSpaceDN w:val="0"/>
        <w:adjustRightInd w:val="0"/>
        <w:ind w:firstLine="709"/>
        <w:jc w:val="both"/>
      </w:pPr>
      <w:r w:rsidRPr="007E10F3">
        <w:t xml:space="preserve">2.4.3. </w:t>
      </w:r>
      <w:r w:rsidR="00A5735D" w:rsidRPr="007E10F3">
        <w:t xml:space="preserve">Расчет расходов бюджетов сельских поселений </w:t>
      </w:r>
      <w:r w:rsidR="00A5735D" w:rsidRPr="007E10F3">
        <w:rPr>
          <w:b/>
        </w:rPr>
        <w:t>на содержание и ремонт шахтных колодцев</w:t>
      </w:r>
      <w:r w:rsidR="00A5735D" w:rsidRPr="007E10F3">
        <w:t xml:space="preserve"> выполнен по формуле:</w:t>
      </w:r>
    </w:p>
    <w:p w:rsidR="00A5735D" w:rsidRPr="007E10F3" w:rsidRDefault="00A5735D" w:rsidP="00F83957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Pкол</w:t>
      </w:r>
      <w:proofErr w:type="spellEnd"/>
      <w:r w:rsidRPr="007E10F3">
        <w:t xml:space="preserve">. = </w:t>
      </w:r>
      <w:proofErr w:type="spellStart"/>
      <w:r w:rsidRPr="007E10F3">
        <w:t>n</w:t>
      </w:r>
      <w:proofErr w:type="spellEnd"/>
      <w:r w:rsidRPr="007E10F3">
        <w:t xml:space="preserve"> </w:t>
      </w:r>
      <w:proofErr w:type="spellStart"/>
      <w:r w:rsidRPr="007E10F3">
        <w:t>х</w:t>
      </w:r>
      <w:proofErr w:type="spellEnd"/>
      <w:r w:rsidRPr="007E10F3">
        <w:t xml:space="preserve"> </w:t>
      </w:r>
      <w:proofErr w:type="spellStart"/>
      <w:r w:rsidRPr="007E10F3">
        <w:t>Nкол</w:t>
      </w:r>
      <w:proofErr w:type="spellEnd"/>
      <w:r w:rsidRPr="007E10F3">
        <w:t>., где</w:t>
      </w:r>
    </w:p>
    <w:p w:rsidR="00A5735D" w:rsidRPr="007E10F3" w:rsidRDefault="00A5735D" w:rsidP="00F83957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Pкол</w:t>
      </w:r>
      <w:proofErr w:type="spellEnd"/>
      <w:r w:rsidRPr="007E10F3">
        <w:t>. - расходы на содержание и ремонт шахтных колодцев сельского поселения;</w:t>
      </w:r>
    </w:p>
    <w:p w:rsidR="00A5735D" w:rsidRPr="007E10F3" w:rsidRDefault="00A5735D" w:rsidP="00F83957">
      <w:pPr>
        <w:widowControl w:val="0"/>
        <w:autoSpaceDE w:val="0"/>
        <w:autoSpaceDN w:val="0"/>
        <w:adjustRightInd w:val="0"/>
        <w:ind w:firstLine="709"/>
        <w:jc w:val="both"/>
      </w:pPr>
      <w:r w:rsidRPr="007E10F3">
        <w:t>n - количество шахтных колодцев на основании форм</w:t>
      </w:r>
      <w:r w:rsidR="00DA14C9" w:rsidRPr="007E10F3">
        <w:t>ы статистического наблюдения</w:t>
      </w:r>
      <w:r w:rsidR="00DA14C9" w:rsidRPr="007E10F3">
        <w:br/>
      </w:r>
      <w:r w:rsidRPr="007E10F3">
        <w:t>№ 1-благоустройство (регион) «Сведения о благоустройстве населенных пунктов» за 2018 год;</w:t>
      </w:r>
    </w:p>
    <w:p w:rsidR="00A5735D" w:rsidRPr="007E10F3" w:rsidRDefault="00A5735D" w:rsidP="00F83957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Nкол</w:t>
      </w:r>
      <w:proofErr w:type="spellEnd"/>
      <w:r w:rsidRPr="007E10F3">
        <w:t>. - норматив расходов на содержание и ремонт шахтных колодцев, рублей на один колодец.</w:t>
      </w:r>
    </w:p>
    <w:p w:rsidR="00A5735D" w:rsidRPr="007E10F3" w:rsidRDefault="00A5735D" w:rsidP="00F83957">
      <w:pPr>
        <w:widowControl w:val="0"/>
        <w:autoSpaceDE w:val="0"/>
        <w:autoSpaceDN w:val="0"/>
        <w:adjustRightInd w:val="0"/>
        <w:ind w:firstLine="709"/>
        <w:jc w:val="both"/>
      </w:pPr>
      <w:r w:rsidRPr="007E10F3">
        <w:t>При расчете использовались нормативы расходов на содержание и ремонт шахтных колодцев, руб. на один колодец, на 2019-2021 годы, установленные Законом Московской области № 176/2011-ОЗ «О нормативах стоимости предоставления муниципальных услуг, оказываемых</w:t>
      </w:r>
      <w:r w:rsidR="00DA14C9" w:rsidRPr="007E10F3">
        <w:t xml:space="preserve"> </w:t>
      </w:r>
      <w:r w:rsidRPr="007E10F3">
        <w:t>за счет средств бюджетов муниципальных образований Московской области, применяемых при расчетах межбюджетных трансфертов».</w:t>
      </w:r>
    </w:p>
    <w:p w:rsidR="00764DCD" w:rsidRPr="007E10F3" w:rsidRDefault="00764DCD" w:rsidP="00F83957">
      <w:pPr>
        <w:widowControl w:val="0"/>
        <w:autoSpaceDE w:val="0"/>
        <w:autoSpaceDN w:val="0"/>
        <w:adjustRightInd w:val="0"/>
        <w:ind w:firstLine="709"/>
        <w:jc w:val="both"/>
      </w:pPr>
    </w:p>
    <w:p w:rsidR="00764DCD" w:rsidRPr="007E10F3" w:rsidRDefault="00764DCD" w:rsidP="00764DCD">
      <w:pPr>
        <w:widowControl w:val="0"/>
        <w:autoSpaceDE w:val="0"/>
        <w:autoSpaceDN w:val="0"/>
        <w:adjustRightInd w:val="0"/>
        <w:ind w:firstLine="709"/>
        <w:jc w:val="both"/>
      </w:pPr>
      <w:r w:rsidRPr="007E10F3">
        <w:t xml:space="preserve">2.4.4. </w:t>
      </w:r>
      <w:r w:rsidR="008B652F" w:rsidRPr="007E10F3">
        <w:t>Прогнозные расходы бюджетов сельских поселений Московской области</w:t>
      </w:r>
      <w:r w:rsidR="008B652F" w:rsidRPr="007E10F3">
        <w:br/>
      </w:r>
      <w:r w:rsidR="008B652F" w:rsidRPr="007E10F3">
        <w:rPr>
          <w:b/>
        </w:rPr>
        <w:t>на реализацию комплекса мероприятий по борьбе с борщевиком Сосновского</w:t>
      </w:r>
      <w:r w:rsidR="008B652F" w:rsidRPr="007E10F3">
        <w:t>, определены по формуле</w:t>
      </w:r>
      <w:r w:rsidRPr="007E10F3">
        <w:t>:</w:t>
      </w:r>
    </w:p>
    <w:p w:rsidR="008B652F" w:rsidRPr="007E10F3" w:rsidRDefault="008B652F" w:rsidP="008B652F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Рбсi</w:t>
      </w:r>
      <w:proofErr w:type="spellEnd"/>
      <w:r w:rsidRPr="007E10F3">
        <w:t xml:space="preserve"> = </w:t>
      </w:r>
      <w:proofErr w:type="spellStart"/>
      <w:r w:rsidRPr="007E10F3">
        <w:t>Nбсi</w:t>
      </w:r>
      <w:proofErr w:type="spellEnd"/>
      <w:r w:rsidRPr="007E10F3">
        <w:t xml:space="preserve"> </w:t>
      </w:r>
      <w:proofErr w:type="spellStart"/>
      <w:r w:rsidRPr="007E10F3">
        <w:t>x</w:t>
      </w:r>
      <w:proofErr w:type="spellEnd"/>
      <w:r w:rsidRPr="007E10F3">
        <w:t xml:space="preserve"> </w:t>
      </w:r>
      <w:proofErr w:type="spellStart"/>
      <w:r w:rsidRPr="007E10F3">
        <w:t>Sпораж.борщ.i</w:t>
      </w:r>
      <w:proofErr w:type="spellEnd"/>
      <w:r w:rsidRPr="007E10F3">
        <w:t>, где</w:t>
      </w:r>
    </w:p>
    <w:p w:rsidR="008B652F" w:rsidRPr="007E10F3" w:rsidRDefault="008B652F" w:rsidP="008B652F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Рбсi</w:t>
      </w:r>
      <w:proofErr w:type="spellEnd"/>
      <w:r w:rsidRPr="007E10F3">
        <w:t xml:space="preserve"> – прогнозные расходы бюджета i-го сельского поселения на проведение мероприятий по удалению борщевика Сосновского;</w:t>
      </w:r>
    </w:p>
    <w:p w:rsidR="008B652F" w:rsidRPr="007E10F3" w:rsidRDefault="008B652F" w:rsidP="008B652F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Nбсi</w:t>
      </w:r>
      <w:proofErr w:type="spellEnd"/>
      <w:r w:rsidRPr="007E10F3">
        <w:t xml:space="preserve"> - норматив расходов на проведение мероприятий по удалению борщевика Сосновского на один гектар площади земель сельскохозяйственного назначения, земель населенных пунктов, земель промышленности, земель запаса и земель, категория которых</w:t>
      </w:r>
      <w:r w:rsidRPr="007E10F3">
        <w:br/>
        <w:t>не установлена, находящихся в муниципальной собственности и государственная собственность на которые не разграничена;</w:t>
      </w:r>
    </w:p>
    <w:p w:rsidR="00764DCD" w:rsidRPr="007E10F3" w:rsidRDefault="008B652F" w:rsidP="008B652F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7E10F3">
        <w:t>Sпораж.борш.i</w:t>
      </w:r>
      <w:proofErr w:type="spellEnd"/>
      <w:r w:rsidRPr="007E10F3">
        <w:t xml:space="preserve"> – площадь земель сельскохозяйственного назначения, земель населенных пунктов, земель промышленности, земель запаса и земель, категория которых не установлена, находящихся в муниципальной собственности и государственная собственность на которые не разграничена, которая поражена борщевиком Сосновского на территории i-го сельского поселения.</w:t>
      </w:r>
    </w:p>
    <w:p w:rsidR="007456D3" w:rsidRPr="007E10F3" w:rsidRDefault="007456D3" w:rsidP="00F83957">
      <w:pPr>
        <w:autoSpaceDE w:val="0"/>
        <w:autoSpaceDN w:val="0"/>
        <w:adjustRightInd w:val="0"/>
        <w:ind w:firstLine="709"/>
        <w:jc w:val="both"/>
      </w:pPr>
    </w:p>
    <w:p w:rsidR="00C35C31" w:rsidRPr="007E10F3" w:rsidRDefault="00C35C31" w:rsidP="007E10F3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E10F3">
        <w:rPr>
          <w:rFonts w:ascii="Times New Roman" w:hAnsi="Times New Roman" w:cs="Times New Roman"/>
          <w:b/>
          <w:sz w:val="24"/>
          <w:szCs w:val="24"/>
        </w:rPr>
        <w:t xml:space="preserve">2.5. </w:t>
      </w:r>
      <w:r w:rsidRPr="007E10F3">
        <w:rPr>
          <w:rFonts w:ascii="Times New Roman" w:hAnsi="Times New Roman" w:cs="Times New Roman"/>
          <w:b/>
          <w:i/>
          <w:sz w:val="24"/>
          <w:szCs w:val="24"/>
        </w:rPr>
        <w:t xml:space="preserve">Расходы по разделу </w:t>
      </w:r>
      <w:r w:rsidR="006A16EF" w:rsidRPr="007E10F3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7E10F3">
        <w:rPr>
          <w:rFonts w:ascii="Times New Roman" w:hAnsi="Times New Roman" w:cs="Times New Roman"/>
          <w:b/>
          <w:i/>
          <w:sz w:val="24"/>
          <w:szCs w:val="24"/>
        </w:rPr>
        <w:t>Образование</w:t>
      </w:r>
      <w:r w:rsidR="006A16EF" w:rsidRPr="007E10F3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C35C31" w:rsidRPr="007E10F3" w:rsidRDefault="00C35C31" w:rsidP="00F8395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933" w:rsidRPr="007E10F3" w:rsidRDefault="00E23933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Расчетные показатели стоимости предоставления муниципальных услуг, оказываемых</w:t>
      </w:r>
      <w:r w:rsidRPr="007E10F3">
        <w:rPr>
          <w:rFonts w:ascii="Times New Roman" w:hAnsi="Times New Roman" w:cs="Times New Roman"/>
          <w:sz w:val="24"/>
          <w:szCs w:val="24"/>
        </w:rPr>
        <w:br/>
        <w:t xml:space="preserve">за счет средств бюджетов сельских поселений, в сфере </w:t>
      </w:r>
      <w:r w:rsidRPr="007E10F3">
        <w:rPr>
          <w:rFonts w:ascii="Times New Roman" w:hAnsi="Times New Roman" w:cs="Times New Roman"/>
          <w:b/>
          <w:sz w:val="24"/>
          <w:szCs w:val="24"/>
        </w:rPr>
        <w:t>молодежной политики и оздоровления детей</w:t>
      </w:r>
      <w:r w:rsidRPr="007E10F3">
        <w:rPr>
          <w:rFonts w:ascii="Times New Roman" w:hAnsi="Times New Roman" w:cs="Times New Roman"/>
          <w:sz w:val="24"/>
          <w:szCs w:val="24"/>
        </w:rPr>
        <w:t xml:space="preserve"> исчислены по следующей формуле:</w:t>
      </w:r>
    </w:p>
    <w:p w:rsidR="00E23933" w:rsidRPr="007E10F3" w:rsidRDefault="00E23933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Рмпi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= N1i 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Чмнi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>, где</w:t>
      </w:r>
    </w:p>
    <w:p w:rsidR="00E23933" w:rsidRPr="007E10F3" w:rsidRDefault="00E23933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Рмпi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- расчетный показатель стоимости предоставления муниципальных услуг, оказываемых за счет средств бюджета i-го сельского поселения, в сфере молодежной политики и оздоровления детей;</w:t>
      </w:r>
    </w:p>
    <w:p w:rsidR="00E23933" w:rsidRPr="007E10F3" w:rsidRDefault="00E23933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N1i - норматив стоимости предоставления муниципальных услуг по организации</w:t>
      </w:r>
      <w:r w:rsidRPr="007E10F3">
        <w:rPr>
          <w:rFonts w:ascii="Times New Roman" w:hAnsi="Times New Roman" w:cs="Times New Roman"/>
          <w:sz w:val="24"/>
          <w:szCs w:val="24"/>
        </w:rPr>
        <w:br/>
        <w:t>и осуществлению мероприятий по работе с детьми и молодежью для i-го сельского поселения;</w:t>
      </w:r>
    </w:p>
    <w:p w:rsidR="00E23933" w:rsidRPr="007E10F3" w:rsidRDefault="00E23933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Чмнi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- расчетная численность молодых жителей Московской области в возрасте</w:t>
      </w:r>
      <w:r w:rsidRPr="007E10F3">
        <w:rPr>
          <w:rFonts w:ascii="Times New Roman" w:hAnsi="Times New Roman" w:cs="Times New Roman"/>
          <w:sz w:val="24"/>
          <w:szCs w:val="24"/>
        </w:rPr>
        <w:br/>
        <w:t>от 14 до 30 лет i-го сельского поселения.</w:t>
      </w:r>
    </w:p>
    <w:p w:rsidR="00E23933" w:rsidRPr="007E10F3" w:rsidRDefault="00E23933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933" w:rsidRPr="007E10F3" w:rsidRDefault="00E23933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В состав мероприятий по работе с детьми и молодежью входят мероприятия, способствующие:</w:t>
      </w:r>
    </w:p>
    <w:p w:rsidR="00E23933" w:rsidRPr="007E10F3" w:rsidRDefault="00E23933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формированию морально-нравственных ценностей, патриотизма и гражданской культуры молодежи;</w:t>
      </w:r>
    </w:p>
    <w:p w:rsidR="00E23933" w:rsidRPr="007E10F3" w:rsidRDefault="00E23933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развитию творческой реализации молодежи;</w:t>
      </w:r>
    </w:p>
    <w:p w:rsidR="00E23933" w:rsidRPr="007E10F3" w:rsidRDefault="00E23933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противодействию распространения идей экстремизма, социальной, национальной</w:t>
      </w:r>
      <w:r w:rsidRPr="007E10F3">
        <w:rPr>
          <w:rFonts w:ascii="Times New Roman" w:hAnsi="Times New Roman" w:cs="Times New Roman"/>
          <w:sz w:val="24"/>
          <w:szCs w:val="24"/>
        </w:rPr>
        <w:br/>
        <w:t>и религиозной нетерпимости;</w:t>
      </w:r>
    </w:p>
    <w:p w:rsidR="00C35C31" w:rsidRPr="007E10F3" w:rsidRDefault="00E23933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реализации общественно значимых инициатив, созидательной активности, потенциала молодых граждан во всех сферах общественной жизни</w:t>
      </w:r>
      <w:r w:rsidR="00C35C31" w:rsidRPr="007E10F3">
        <w:rPr>
          <w:rFonts w:ascii="Times New Roman" w:hAnsi="Times New Roman" w:cs="Times New Roman"/>
          <w:sz w:val="24"/>
          <w:szCs w:val="24"/>
        </w:rPr>
        <w:t>.</w:t>
      </w:r>
    </w:p>
    <w:p w:rsidR="00C35C31" w:rsidRPr="007E10F3" w:rsidRDefault="00C35C31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5C31" w:rsidRPr="007E10F3" w:rsidRDefault="00C35C31" w:rsidP="007E10F3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E10F3">
        <w:rPr>
          <w:rFonts w:ascii="Times New Roman" w:hAnsi="Times New Roman" w:cs="Times New Roman"/>
          <w:b/>
          <w:sz w:val="24"/>
          <w:szCs w:val="24"/>
        </w:rPr>
        <w:t xml:space="preserve">2.6. </w:t>
      </w:r>
      <w:r w:rsidRPr="007E10F3">
        <w:rPr>
          <w:rFonts w:ascii="Times New Roman" w:hAnsi="Times New Roman" w:cs="Times New Roman"/>
          <w:b/>
          <w:i/>
          <w:sz w:val="24"/>
          <w:szCs w:val="24"/>
        </w:rPr>
        <w:t xml:space="preserve">Расходы по разделу </w:t>
      </w:r>
      <w:r w:rsidR="006A16EF" w:rsidRPr="007E10F3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7E10F3">
        <w:rPr>
          <w:rFonts w:ascii="Times New Roman" w:hAnsi="Times New Roman" w:cs="Times New Roman"/>
          <w:b/>
          <w:i/>
          <w:sz w:val="24"/>
          <w:szCs w:val="24"/>
        </w:rPr>
        <w:t>Культура</w:t>
      </w:r>
      <w:r w:rsidR="008E6DCE" w:rsidRPr="007E10F3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7E10F3">
        <w:rPr>
          <w:rFonts w:ascii="Times New Roman" w:hAnsi="Times New Roman" w:cs="Times New Roman"/>
          <w:b/>
          <w:i/>
          <w:sz w:val="24"/>
          <w:szCs w:val="24"/>
        </w:rPr>
        <w:t xml:space="preserve"> кинематография</w:t>
      </w:r>
      <w:r w:rsidR="006A16EF" w:rsidRPr="007E10F3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C35C31" w:rsidRPr="007E10F3" w:rsidRDefault="00C35C31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4348" w:rsidRPr="007E10F3" w:rsidRDefault="00C35C31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 xml:space="preserve">2.6.1. </w:t>
      </w:r>
      <w:r w:rsidR="00D84348" w:rsidRPr="007E10F3">
        <w:rPr>
          <w:rFonts w:ascii="Times New Roman" w:hAnsi="Times New Roman" w:cs="Times New Roman"/>
          <w:sz w:val="24"/>
          <w:szCs w:val="24"/>
        </w:rPr>
        <w:t xml:space="preserve">Расчетные показатели общей стоимости предоставления муниципальных услуг, оказываемых за счет средств бюджетов сельских поселений, в сфере </w:t>
      </w:r>
      <w:r w:rsidR="00D84348" w:rsidRPr="007E10F3">
        <w:rPr>
          <w:rFonts w:ascii="Times New Roman" w:hAnsi="Times New Roman" w:cs="Times New Roman"/>
          <w:b/>
          <w:sz w:val="24"/>
          <w:szCs w:val="24"/>
        </w:rPr>
        <w:t>культуры</w:t>
      </w:r>
      <w:r w:rsidR="00D84348" w:rsidRPr="007E10F3">
        <w:rPr>
          <w:rFonts w:ascii="Times New Roman" w:hAnsi="Times New Roman" w:cs="Times New Roman"/>
          <w:sz w:val="24"/>
          <w:szCs w:val="24"/>
        </w:rPr>
        <w:t xml:space="preserve"> исчислены</w:t>
      </w:r>
      <w:r w:rsidR="00D84348" w:rsidRPr="007E10F3">
        <w:rPr>
          <w:rFonts w:ascii="Times New Roman" w:hAnsi="Times New Roman" w:cs="Times New Roman"/>
          <w:sz w:val="24"/>
          <w:szCs w:val="24"/>
        </w:rPr>
        <w:br/>
        <w:t>по следующей формуле:</w:t>
      </w:r>
    </w:p>
    <w:p w:rsidR="00D6702B" w:rsidRPr="007E10F3" w:rsidRDefault="00260A06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E10F3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7E10F3">
        <w:rPr>
          <w:rFonts w:ascii="Times New Roman" w:hAnsi="Times New Roman" w:cs="Times New Roman"/>
          <w:sz w:val="24"/>
          <w:szCs w:val="24"/>
        </w:rPr>
        <w:t>культ</w:t>
      </w:r>
      <w:proofErr w:type="spellStart"/>
      <w:r w:rsidRPr="007E10F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7E10F3">
        <w:rPr>
          <w:rFonts w:ascii="Times New Roman" w:hAnsi="Times New Roman" w:cs="Times New Roman"/>
          <w:sz w:val="24"/>
          <w:szCs w:val="24"/>
          <w:lang w:val="en-US"/>
        </w:rPr>
        <w:t xml:space="preserve"> = N1i + N2i + </w:t>
      </w:r>
      <w:proofErr w:type="spellStart"/>
      <w:r w:rsidRPr="007E10F3">
        <w:rPr>
          <w:rFonts w:ascii="Times New Roman" w:hAnsi="Times New Roman" w:cs="Times New Roman"/>
          <w:sz w:val="24"/>
          <w:szCs w:val="24"/>
          <w:lang w:val="en-US"/>
        </w:rPr>
        <w:t>Ri</w:t>
      </w:r>
      <w:proofErr w:type="spellEnd"/>
      <w:r w:rsidRPr="007E10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E10F3">
        <w:rPr>
          <w:rFonts w:ascii="Times New Roman" w:hAnsi="Times New Roman" w:cs="Times New Roman"/>
          <w:sz w:val="24"/>
          <w:szCs w:val="24"/>
        </w:rPr>
        <w:t>ЦБ</w:t>
      </w:r>
      <w:r w:rsidRPr="007E10F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7E10F3">
        <w:rPr>
          <w:rFonts w:ascii="Times New Roman" w:hAnsi="Times New Roman" w:cs="Times New Roman"/>
          <w:sz w:val="24"/>
          <w:szCs w:val="24"/>
        </w:rPr>
        <w:t>где</w:t>
      </w:r>
    </w:p>
    <w:p w:rsidR="00260A06" w:rsidRPr="007E10F3" w:rsidRDefault="00260A06" w:rsidP="00260A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Rкультi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- расчетный показатель общей стоимости предоставления муниципальных услуг, оказываемых за счет средств бюджета i-го сельского поселения в сфере культуры;</w:t>
      </w:r>
    </w:p>
    <w:p w:rsidR="00260A06" w:rsidRPr="007E10F3" w:rsidRDefault="00260A06" w:rsidP="00260A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N1i - расчетный показатель стоимости предоставления муниципальных услуг, оказываемых за счет средств бюджета i-го сельского поселения по созданию условий для обеспечения жителей i-го сельского поселения услугами организаций культуры;</w:t>
      </w:r>
    </w:p>
    <w:p w:rsidR="00260A06" w:rsidRPr="007E10F3" w:rsidRDefault="00260A06" w:rsidP="00260A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N2i - расчетный показатель стоимости предоставления муниципальных услуг, оказываемых за счет средств бюджета i-го сельского поселения по созданию условий</w:t>
      </w:r>
      <w:r w:rsidRPr="007E10F3">
        <w:rPr>
          <w:rFonts w:ascii="Times New Roman" w:hAnsi="Times New Roman" w:cs="Times New Roman"/>
          <w:sz w:val="24"/>
          <w:szCs w:val="24"/>
        </w:rPr>
        <w:br/>
        <w:t>для организации досуга;</w:t>
      </w:r>
    </w:p>
    <w:p w:rsidR="00C35C31" w:rsidRPr="007E10F3" w:rsidRDefault="00260A06" w:rsidP="00260A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> ЦБ – расчетный показатель расходов на обеспечение деятельности муниципальных учреждений (филиалов, структурных подразделений, работников муниципальных учреждений) - централизованных бухгалтерий в сфере культуры i-го сельского поселения Московской области</w:t>
      </w:r>
      <w:r w:rsidR="00D6702B" w:rsidRPr="007E10F3">
        <w:rPr>
          <w:rFonts w:ascii="Times New Roman" w:hAnsi="Times New Roman" w:cs="Times New Roman"/>
          <w:sz w:val="24"/>
          <w:szCs w:val="24"/>
        </w:rPr>
        <w:t>.</w:t>
      </w:r>
    </w:p>
    <w:p w:rsidR="00C35C31" w:rsidRPr="007E10F3" w:rsidRDefault="00C35C31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702B" w:rsidRPr="007E10F3" w:rsidRDefault="00D6702B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2.6.2. Расчетный показатель стоимости предоставления муниципальных услуг, оказываемых за счет средств бюджета i-го сельского поселения, по созданию условий</w:t>
      </w:r>
      <w:r w:rsidR="00D0501D" w:rsidRPr="007E10F3">
        <w:rPr>
          <w:rFonts w:ascii="Times New Roman" w:hAnsi="Times New Roman" w:cs="Times New Roman"/>
          <w:sz w:val="24"/>
          <w:szCs w:val="24"/>
        </w:rPr>
        <w:br/>
      </w:r>
      <w:r w:rsidRPr="007E10F3">
        <w:rPr>
          <w:rFonts w:ascii="Times New Roman" w:hAnsi="Times New Roman" w:cs="Times New Roman"/>
          <w:sz w:val="24"/>
          <w:szCs w:val="24"/>
        </w:rPr>
        <w:t>для обеспечения жителей i-го сельского поселения услугами организаций культуры определен</w:t>
      </w:r>
      <w:r w:rsidRPr="007E10F3">
        <w:rPr>
          <w:rFonts w:ascii="Times New Roman" w:hAnsi="Times New Roman" w:cs="Times New Roman"/>
          <w:sz w:val="24"/>
          <w:szCs w:val="24"/>
        </w:rPr>
        <w:br/>
        <w:t>по следующей формуле:</w:t>
      </w:r>
    </w:p>
    <w:p w:rsidR="00D6702B" w:rsidRPr="007E10F3" w:rsidRDefault="00D6702B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 xml:space="preserve">N1i = Нму5j 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Чнi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>, где</w:t>
      </w:r>
    </w:p>
    <w:p w:rsidR="00D6702B" w:rsidRPr="007E10F3" w:rsidRDefault="00D6702B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Нму5j - норматив стоимости предоставления муниципальных услуг по созданию условий для обеспечения жителей сельских поселений услугами организаций культуры, дифференцированный по группам сельских поселений, для i-го сельского поселения;</w:t>
      </w:r>
    </w:p>
    <w:p w:rsidR="00D6702B" w:rsidRPr="007E10F3" w:rsidRDefault="00D6702B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j - номер группы i-го сельского поселения;</w:t>
      </w:r>
    </w:p>
    <w:p w:rsidR="00C35C31" w:rsidRPr="007E10F3" w:rsidRDefault="00D6702B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Чнi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- численность населения i-го сельского поселения по состоянию на 01.01.2018</w:t>
      </w:r>
      <w:r w:rsidRPr="007E10F3">
        <w:rPr>
          <w:rFonts w:ascii="Times New Roman" w:hAnsi="Times New Roman" w:cs="Times New Roman"/>
          <w:sz w:val="28"/>
          <w:szCs w:val="28"/>
        </w:rPr>
        <w:t>.</w:t>
      </w:r>
    </w:p>
    <w:p w:rsidR="00C35C31" w:rsidRPr="007E10F3" w:rsidRDefault="00C35C31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702B" w:rsidRPr="007E10F3" w:rsidRDefault="00D6702B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2.6.3. Расчетный показатель стоимости предоставления муниципальных услуг, оказываемых за счет средств бюджета i-го сельского поселения, по созданию условий</w:t>
      </w:r>
      <w:r w:rsidRPr="007E10F3">
        <w:rPr>
          <w:rFonts w:ascii="Times New Roman" w:hAnsi="Times New Roman" w:cs="Times New Roman"/>
          <w:sz w:val="24"/>
          <w:szCs w:val="24"/>
        </w:rPr>
        <w:br/>
        <w:t>для организации досуга определен по следующей формуле:</w:t>
      </w:r>
    </w:p>
    <w:p w:rsidR="00D6702B" w:rsidRPr="007E10F3" w:rsidRDefault="00D6702B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 xml:space="preserve">N2i = Нму6 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Чнi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>, где</w:t>
      </w:r>
    </w:p>
    <w:p w:rsidR="00D6702B" w:rsidRPr="007E10F3" w:rsidRDefault="00D6702B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Нму6 - норматив стоимости предоставления муниципальных услуг по созданию условий для организации досуга i-го сельского поселения;</w:t>
      </w:r>
    </w:p>
    <w:p w:rsidR="00D6702B" w:rsidRPr="007E10F3" w:rsidRDefault="00D6702B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Чнi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- численность населения i-го сельского поселения по состоянию на 01.01.2018.</w:t>
      </w:r>
    </w:p>
    <w:p w:rsidR="00020EFC" w:rsidRPr="007E10F3" w:rsidRDefault="00020EFC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0EFC" w:rsidRPr="007E10F3" w:rsidRDefault="00020EFC" w:rsidP="00020E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2.6.4. Расчетный показатель расходов на обеспечение деятельности муниципальных учреждений (филиалов, структурных подразделений, работников муниципальных учреждений) - централизованных бухгалтерий в сфере культуры i-го сельского поселения Московской области (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> ЦБ) определен с учетом сохранения в прогнозируемом финансовом году условий обеспечения деятельности централизованных бухгалтерий муниципальных образований Московской области в сфере культуры, действующих в отчетном финансовом году,</w:t>
      </w:r>
      <w:r w:rsidRPr="007E10F3">
        <w:rPr>
          <w:rFonts w:ascii="Times New Roman" w:hAnsi="Times New Roman" w:cs="Times New Roman"/>
          <w:sz w:val="24"/>
          <w:szCs w:val="24"/>
        </w:rPr>
        <w:br/>
        <w:t>на основании отчетных данных Свода отчетов по сети, штатам и контингентам получателей бюджетных средств, состоящих на бюджетах муниципальных образований, за 2017 год.</w:t>
      </w:r>
    </w:p>
    <w:p w:rsidR="00C35C31" w:rsidRPr="007E10F3" w:rsidRDefault="00C35C31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5C31" w:rsidRPr="007E10F3" w:rsidRDefault="00C35C31" w:rsidP="007E10F3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E10F3">
        <w:rPr>
          <w:rFonts w:ascii="Times New Roman" w:hAnsi="Times New Roman" w:cs="Times New Roman"/>
          <w:b/>
          <w:sz w:val="24"/>
          <w:szCs w:val="24"/>
        </w:rPr>
        <w:t xml:space="preserve">2.7. </w:t>
      </w:r>
      <w:r w:rsidRPr="007E10F3">
        <w:rPr>
          <w:rFonts w:ascii="Times New Roman" w:hAnsi="Times New Roman" w:cs="Times New Roman"/>
          <w:b/>
          <w:i/>
          <w:sz w:val="24"/>
          <w:szCs w:val="24"/>
        </w:rPr>
        <w:t xml:space="preserve">Расходы по разделу </w:t>
      </w:r>
      <w:r w:rsidR="006A16EF" w:rsidRPr="007E10F3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7E10F3">
        <w:rPr>
          <w:rFonts w:ascii="Times New Roman" w:hAnsi="Times New Roman" w:cs="Times New Roman"/>
          <w:b/>
          <w:i/>
          <w:sz w:val="24"/>
          <w:szCs w:val="24"/>
        </w:rPr>
        <w:t>Физическая культура и спорт</w:t>
      </w:r>
      <w:r w:rsidR="006A16EF" w:rsidRPr="007E10F3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C35C31" w:rsidRPr="007E10F3" w:rsidRDefault="00C35C31" w:rsidP="00F8395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4927" w:rsidRPr="007E10F3" w:rsidRDefault="006A4927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E10F3">
        <w:rPr>
          <w:bCs/>
        </w:rPr>
        <w:t xml:space="preserve">2.7.1. Расчетные показатели общей стоимости предоставления муниципальных услуг, оказываемых за счет средств бюджетов сельских поселений в сфере </w:t>
      </w:r>
      <w:r w:rsidRPr="007E10F3">
        <w:rPr>
          <w:b/>
          <w:bCs/>
        </w:rPr>
        <w:t>физической культуры</w:t>
      </w:r>
      <w:r w:rsidRPr="007E10F3">
        <w:rPr>
          <w:b/>
          <w:bCs/>
        </w:rPr>
        <w:br/>
        <w:t xml:space="preserve">и спорта </w:t>
      </w:r>
      <w:r w:rsidRPr="007E10F3">
        <w:rPr>
          <w:bCs/>
        </w:rPr>
        <w:t>исчислены по следующей формуле:</w:t>
      </w:r>
    </w:p>
    <w:p w:rsidR="006A4927" w:rsidRPr="007E10F3" w:rsidRDefault="006A4927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7E10F3">
        <w:rPr>
          <w:bCs/>
        </w:rPr>
        <w:t>Rфизi</w:t>
      </w:r>
      <w:proofErr w:type="spellEnd"/>
      <w:r w:rsidRPr="007E10F3">
        <w:rPr>
          <w:bCs/>
        </w:rPr>
        <w:t xml:space="preserve"> = R1i + R2i, где</w:t>
      </w:r>
    </w:p>
    <w:p w:rsidR="006A4927" w:rsidRPr="007E10F3" w:rsidRDefault="006A4927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7E10F3">
        <w:rPr>
          <w:bCs/>
        </w:rPr>
        <w:t>Rфизi</w:t>
      </w:r>
      <w:proofErr w:type="spellEnd"/>
      <w:r w:rsidRPr="007E10F3">
        <w:rPr>
          <w:bCs/>
        </w:rPr>
        <w:t xml:space="preserve"> - расчетный показатель общей стоимости предоставления муниципальных услуг, оказываемых за счет средств бюджета i-го сельского поселения в сфере физической культуры</w:t>
      </w:r>
      <w:r w:rsidRPr="007E10F3">
        <w:rPr>
          <w:bCs/>
        </w:rPr>
        <w:br/>
        <w:t>и спорта;</w:t>
      </w:r>
    </w:p>
    <w:p w:rsidR="006A4927" w:rsidRPr="007E10F3" w:rsidRDefault="006A4927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E10F3">
        <w:rPr>
          <w:bCs/>
        </w:rPr>
        <w:t>R1i - расчетный показатель стоимости предоставления муниципальных услуг, оказываемых за счет средств бюджета i-го сельского поселения по обеспечению условий</w:t>
      </w:r>
      <w:r w:rsidRPr="007E10F3">
        <w:rPr>
          <w:bCs/>
        </w:rPr>
        <w:br/>
        <w:t>для развития на территории i-го сельского поселения физической культуры, школьного спорта</w:t>
      </w:r>
      <w:r w:rsidRPr="007E10F3">
        <w:rPr>
          <w:bCs/>
        </w:rPr>
        <w:br/>
        <w:t>и массового спорта;</w:t>
      </w:r>
    </w:p>
    <w:p w:rsidR="006A4927" w:rsidRPr="007E10F3" w:rsidRDefault="006A4927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E10F3">
        <w:rPr>
          <w:bCs/>
        </w:rPr>
        <w:t>R2i - расчетный показатель стоимости предоставления муниципальных услуг, оказываемых за счет средств бюджета i-го сельского поселения по организации проведения официальных физкультурно-оздоровительных и спортивных мероприятий (в том числе</w:t>
      </w:r>
      <w:r w:rsidRPr="007E10F3">
        <w:rPr>
          <w:bCs/>
        </w:rPr>
        <w:br/>
        <w:t>по реализации Всероссийского физкультурно-спортивного комплекса «Готов к труду</w:t>
      </w:r>
      <w:r w:rsidRPr="007E10F3">
        <w:rPr>
          <w:bCs/>
        </w:rPr>
        <w:br/>
        <w:t>и обороне») i-го сельского поселения.</w:t>
      </w:r>
    </w:p>
    <w:p w:rsidR="00C35C31" w:rsidRPr="007E10F3" w:rsidRDefault="00C35C31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4927" w:rsidRPr="007E10F3" w:rsidRDefault="006A4927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E10F3">
        <w:rPr>
          <w:bCs/>
        </w:rPr>
        <w:t>2.7.2. Расчетный показатель стоимости предоставления муниципальных услуг, оказываемых за счет средств бюджета i-го сельского поселения по обеспечению условий</w:t>
      </w:r>
      <w:r w:rsidRPr="007E10F3">
        <w:rPr>
          <w:bCs/>
        </w:rPr>
        <w:br/>
        <w:t>для развития на территории i-го сельского поселения физической культуры, школьного спорта</w:t>
      </w:r>
      <w:r w:rsidRPr="007E10F3">
        <w:rPr>
          <w:bCs/>
        </w:rPr>
        <w:br/>
        <w:t>и массового спорта определен по следующей формуле:</w:t>
      </w:r>
    </w:p>
    <w:p w:rsidR="006A4927" w:rsidRPr="007E10F3" w:rsidRDefault="006A4927" w:rsidP="00F83957">
      <w:pPr>
        <w:autoSpaceDE w:val="0"/>
        <w:autoSpaceDN w:val="0"/>
        <w:adjustRightInd w:val="0"/>
        <w:ind w:firstLine="709"/>
        <w:jc w:val="both"/>
        <w:rPr>
          <w:bCs/>
          <w:lang w:val="en-US"/>
        </w:rPr>
      </w:pPr>
      <w:r w:rsidRPr="007E10F3">
        <w:rPr>
          <w:bCs/>
          <w:lang w:val="en-US"/>
        </w:rPr>
        <w:t xml:space="preserve">R1i = N1i j x </w:t>
      </w:r>
      <w:r w:rsidRPr="007E10F3">
        <w:rPr>
          <w:bCs/>
        </w:rPr>
        <w:t>Ч</w:t>
      </w:r>
      <w:proofErr w:type="spellStart"/>
      <w:r w:rsidRPr="007E10F3">
        <w:rPr>
          <w:bCs/>
          <w:lang w:val="en-US"/>
        </w:rPr>
        <w:t>i</w:t>
      </w:r>
      <w:proofErr w:type="spellEnd"/>
      <w:r w:rsidRPr="007E10F3">
        <w:rPr>
          <w:bCs/>
          <w:lang w:val="en-US"/>
        </w:rPr>
        <w:t xml:space="preserve">, </w:t>
      </w:r>
      <w:r w:rsidRPr="007E10F3">
        <w:rPr>
          <w:bCs/>
        </w:rPr>
        <w:t>где</w:t>
      </w:r>
    </w:p>
    <w:p w:rsidR="006A4927" w:rsidRPr="007E10F3" w:rsidRDefault="006A4927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E10F3">
        <w:rPr>
          <w:bCs/>
        </w:rPr>
        <w:t>N1i - норматив стоимости предоставления муниципальных услуг по обеспечению условий для развития на территории муниципальных образований Московской области физической культуры, школьного спорта и массового спорта, дифференцированный по группам сельских поселений Московской области, для i-го сельского поселения;</w:t>
      </w:r>
    </w:p>
    <w:p w:rsidR="006A4927" w:rsidRPr="007E10F3" w:rsidRDefault="006A4927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E10F3">
        <w:rPr>
          <w:bCs/>
        </w:rPr>
        <w:t>j - номер группы i-го сельского поселения;</w:t>
      </w:r>
    </w:p>
    <w:p w:rsidR="006A4927" w:rsidRPr="007E10F3" w:rsidRDefault="006A4927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7E10F3">
        <w:rPr>
          <w:bCs/>
        </w:rPr>
        <w:t>Чi</w:t>
      </w:r>
      <w:proofErr w:type="spellEnd"/>
      <w:r w:rsidRPr="007E10F3">
        <w:rPr>
          <w:bCs/>
        </w:rPr>
        <w:t xml:space="preserve"> - численность населения i-го сельского поселения по состоянию на 01.01.2018.</w:t>
      </w:r>
    </w:p>
    <w:p w:rsidR="00C35C31" w:rsidRPr="007E10F3" w:rsidRDefault="00C35C31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4927" w:rsidRPr="007E10F3" w:rsidRDefault="006A4927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E10F3">
        <w:rPr>
          <w:bCs/>
        </w:rPr>
        <w:t>2.7.3. Расчетный показатель стоимости предоставления муниципальных услуг, оказываемых за счет средств бюджета i-го сельского поселения по организации проведения официальных физкультурно-оздоровительных и спортивных мероприятий (в том числе</w:t>
      </w:r>
      <w:r w:rsidRPr="007E10F3">
        <w:rPr>
          <w:bCs/>
        </w:rPr>
        <w:br/>
        <w:t>по реализации Всероссийского физкультурно-спортивного комплекса «Готов к труду</w:t>
      </w:r>
      <w:r w:rsidRPr="007E10F3">
        <w:rPr>
          <w:bCs/>
        </w:rPr>
        <w:br/>
        <w:t>и обороне») i-го сельского поселения определен по следующей формуле:</w:t>
      </w:r>
    </w:p>
    <w:p w:rsidR="006A4927" w:rsidRPr="007E10F3" w:rsidRDefault="006A4927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E10F3">
        <w:rPr>
          <w:bCs/>
        </w:rPr>
        <w:t xml:space="preserve">R2i = N2i </w:t>
      </w:r>
      <w:proofErr w:type="spellStart"/>
      <w:r w:rsidRPr="007E10F3">
        <w:rPr>
          <w:bCs/>
        </w:rPr>
        <w:t>x</w:t>
      </w:r>
      <w:proofErr w:type="spellEnd"/>
      <w:r w:rsidRPr="007E10F3">
        <w:rPr>
          <w:bCs/>
        </w:rPr>
        <w:t xml:space="preserve"> </w:t>
      </w:r>
      <w:proofErr w:type="spellStart"/>
      <w:r w:rsidRPr="007E10F3">
        <w:rPr>
          <w:bCs/>
        </w:rPr>
        <w:t>Чi</w:t>
      </w:r>
      <w:proofErr w:type="spellEnd"/>
      <w:r w:rsidRPr="007E10F3">
        <w:rPr>
          <w:bCs/>
        </w:rPr>
        <w:t>, где</w:t>
      </w:r>
    </w:p>
    <w:p w:rsidR="006A4927" w:rsidRPr="007E10F3" w:rsidRDefault="006A4927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E10F3">
        <w:rPr>
          <w:bCs/>
        </w:rPr>
        <w:t>N2i - норматив стоимости предоставления муниципальных услуг по организации проведения официальных физкультурно-оздоровительных и спортивных мероприятий</w:t>
      </w:r>
      <w:r w:rsidRPr="007E10F3">
        <w:rPr>
          <w:bCs/>
        </w:rPr>
        <w:br/>
        <w:t>(в том числе по реализации Всероссийского физкультурно-спортивного комплекса «Готов</w:t>
      </w:r>
      <w:r w:rsidRPr="007E10F3">
        <w:rPr>
          <w:bCs/>
        </w:rPr>
        <w:br/>
        <w:t>к труду и обороне») муниципальных образований Московской области для i-го сельского поселения;</w:t>
      </w:r>
    </w:p>
    <w:p w:rsidR="006A4927" w:rsidRPr="007E10F3" w:rsidRDefault="006A4927" w:rsidP="00F83957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7E10F3">
        <w:rPr>
          <w:bCs/>
        </w:rPr>
        <w:t>Чi</w:t>
      </w:r>
      <w:proofErr w:type="spellEnd"/>
      <w:r w:rsidRPr="007E10F3">
        <w:rPr>
          <w:bCs/>
        </w:rPr>
        <w:t xml:space="preserve"> - численность населения i-го сельского поселения по состоянию на 01.01.2018.</w:t>
      </w:r>
    </w:p>
    <w:p w:rsidR="006A4927" w:rsidRPr="007E10F3" w:rsidRDefault="006A4927" w:rsidP="00F8395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5C31" w:rsidRPr="007E10F3" w:rsidRDefault="00C35C31" w:rsidP="007E10F3">
      <w:pPr>
        <w:pStyle w:val="ConsPlusNormal"/>
        <w:keepNext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E10F3">
        <w:rPr>
          <w:rFonts w:ascii="Times New Roman" w:hAnsi="Times New Roman" w:cs="Times New Roman"/>
          <w:b/>
          <w:sz w:val="24"/>
          <w:szCs w:val="24"/>
        </w:rPr>
        <w:t xml:space="preserve">2.8. </w:t>
      </w:r>
      <w:r w:rsidRPr="007E10F3">
        <w:rPr>
          <w:rFonts w:ascii="Times New Roman" w:hAnsi="Times New Roman" w:cs="Times New Roman"/>
          <w:b/>
          <w:i/>
          <w:sz w:val="24"/>
          <w:szCs w:val="24"/>
        </w:rPr>
        <w:t xml:space="preserve">Расходы по разделу </w:t>
      </w:r>
      <w:r w:rsidR="006A16EF" w:rsidRPr="007E10F3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7E10F3">
        <w:rPr>
          <w:rFonts w:ascii="Times New Roman" w:hAnsi="Times New Roman" w:cs="Times New Roman"/>
          <w:b/>
          <w:i/>
          <w:sz w:val="24"/>
          <w:szCs w:val="24"/>
        </w:rPr>
        <w:t>Средства массовой информации</w:t>
      </w:r>
      <w:r w:rsidR="006A16EF" w:rsidRPr="007E10F3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C35C31" w:rsidRPr="007E10F3" w:rsidRDefault="00C35C31" w:rsidP="00765F13">
      <w:pPr>
        <w:pStyle w:val="ConsPlusNormal"/>
        <w:keepNext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6F0" w:rsidRPr="007E10F3" w:rsidRDefault="00F236F0" w:rsidP="00F236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 xml:space="preserve">Расчетный показатель расходов бюджетов сельских поселений </w:t>
      </w:r>
      <w:r w:rsidRPr="007E10F3">
        <w:rPr>
          <w:rFonts w:ascii="Times New Roman" w:hAnsi="Times New Roman" w:cs="Times New Roman"/>
          <w:b/>
          <w:sz w:val="24"/>
          <w:szCs w:val="24"/>
        </w:rPr>
        <w:t>на опубликование муниципальных правовых актов, обсуждение проектов муниципальных правовых актов</w:t>
      </w:r>
      <w:r w:rsidRPr="007E10F3">
        <w:rPr>
          <w:rFonts w:ascii="Times New Roman" w:hAnsi="Times New Roman" w:cs="Times New Roman"/>
          <w:b/>
          <w:sz w:val="24"/>
          <w:szCs w:val="24"/>
        </w:rPr>
        <w:br/>
        <w:t>по вопросам местного значения, доведение до сведения жителей сельских поселений официальной информации о социально-экономическом и культурном развитии сельских поселений, о развитии их общественной инфраструктуры и иной официальной информации</w:t>
      </w:r>
      <w:r w:rsidRPr="007E10F3">
        <w:rPr>
          <w:rFonts w:ascii="Times New Roman" w:hAnsi="Times New Roman" w:cs="Times New Roman"/>
          <w:sz w:val="24"/>
          <w:szCs w:val="24"/>
        </w:rPr>
        <w:t xml:space="preserve"> (далее - расчетный показатель расходов бюджетов сельских поселений</w:t>
      </w:r>
      <w:r w:rsidRPr="007E10F3">
        <w:rPr>
          <w:rFonts w:ascii="Times New Roman" w:hAnsi="Times New Roman" w:cs="Times New Roman"/>
          <w:sz w:val="24"/>
          <w:szCs w:val="24"/>
        </w:rPr>
        <w:br/>
        <w:t>на опубликование муниципальных правовых актов и иной официальной информации) определен по следующей формуле:</w:t>
      </w:r>
    </w:p>
    <w:p w:rsidR="00F236F0" w:rsidRPr="007E10F3" w:rsidRDefault="00F236F0" w:rsidP="00F236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сми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Нj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сми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К, где</w:t>
      </w:r>
      <w:bookmarkStart w:id="0" w:name="_GoBack"/>
      <w:bookmarkEnd w:id="0"/>
    </w:p>
    <w:p w:rsidR="00F236F0" w:rsidRPr="007E10F3" w:rsidRDefault="00F236F0" w:rsidP="00F236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сми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- расчетный показатель расходов бюджета i-го сельского поселения</w:t>
      </w:r>
      <w:r w:rsidRPr="007E10F3">
        <w:rPr>
          <w:rFonts w:ascii="Times New Roman" w:hAnsi="Times New Roman" w:cs="Times New Roman"/>
          <w:sz w:val="24"/>
          <w:szCs w:val="24"/>
        </w:rPr>
        <w:br/>
        <w:t>на опубликование муниципальных правовых актов и иной официальной информации;</w:t>
      </w:r>
    </w:p>
    <w:p w:rsidR="00F236F0" w:rsidRPr="007E10F3" w:rsidRDefault="00F236F0" w:rsidP="00F236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Нj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сми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- норматив расходов на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</w:t>
      </w:r>
      <w:r w:rsidRPr="007E10F3">
        <w:rPr>
          <w:rFonts w:ascii="Times New Roman" w:hAnsi="Times New Roman" w:cs="Times New Roman"/>
          <w:sz w:val="24"/>
          <w:szCs w:val="24"/>
        </w:rPr>
        <w:br/>
        <w:t>о социально-экономическом и культурном развитии муниципального образования, о развитии его общественной инфраструктуры и иной официальной информации, дифференцированный</w:t>
      </w:r>
      <w:r w:rsidRPr="007E10F3">
        <w:rPr>
          <w:rFonts w:ascii="Times New Roman" w:hAnsi="Times New Roman" w:cs="Times New Roman"/>
          <w:sz w:val="24"/>
          <w:szCs w:val="24"/>
        </w:rPr>
        <w:br/>
        <w:t>по группам сельских поселений, для i-го сельского поселения;</w:t>
      </w:r>
    </w:p>
    <w:p w:rsidR="00F236F0" w:rsidRPr="007E10F3" w:rsidRDefault="00F236F0" w:rsidP="00F236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j - номер группы i-го сельского поселения;</w:t>
      </w:r>
    </w:p>
    <w:p w:rsidR="00C35C31" w:rsidRPr="007E10F3" w:rsidRDefault="00F236F0" w:rsidP="00F236F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К - расчетное количество печатных полос формата А3, определенное для сельского поселения в количестве 35 полос</w:t>
      </w:r>
      <w:r w:rsidR="00DB5152" w:rsidRPr="007E10F3">
        <w:rPr>
          <w:rFonts w:ascii="Times New Roman" w:hAnsi="Times New Roman" w:cs="Times New Roman"/>
          <w:sz w:val="24"/>
          <w:szCs w:val="24"/>
        </w:rPr>
        <w:t>.</w:t>
      </w:r>
    </w:p>
    <w:p w:rsidR="00C35C31" w:rsidRPr="007E10F3" w:rsidRDefault="00C35C31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2E4" w:rsidRPr="007E10F3" w:rsidRDefault="001132E4" w:rsidP="007E10F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E10F3">
        <w:rPr>
          <w:rFonts w:ascii="Times New Roman" w:hAnsi="Times New Roman" w:cs="Times New Roman"/>
          <w:b/>
          <w:sz w:val="24"/>
          <w:szCs w:val="24"/>
        </w:rPr>
        <w:t xml:space="preserve">2.9. </w:t>
      </w:r>
      <w:r w:rsidRPr="007E10F3">
        <w:rPr>
          <w:rFonts w:ascii="Times New Roman" w:hAnsi="Times New Roman" w:cs="Times New Roman"/>
          <w:b/>
          <w:i/>
          <w:sz w:val="24"/>
          <w:szCs w:val="24"/>
        </w:rPr>
        <w:t xml:space="preserve">Расходы по разделу «Обслуживание </w:t>
      </w:r>
      <w:r w:rsidR="005A6554" w:rsidRPr="007E10F3">
        <w:rPr>
          <w:rFonts w:ascii="Times New Roman" w:hAnsi="Times New Roman" w:cs="Times New Roman"/>
          <w:b/>
          <w:i/>
          <w:sz w:val="24"/>
          <w:szCs w:val="24"/>
        </w:rPr>
        <w:t xml:space="preserve">государственного и </w:t>
      </w:r>
      <w:r w:rsidRPr="007E10F3">
        <w:rPr>
          <w:rFonts w:ascii="Times New Roman" w:hAnsi="Times New Roman" w:cs="Times New Roman"/>
          <w:b/>
          <w:i/>
          <w:sz w:val="24"/>
          <w:szCs w:val="24"/>
        </w:rPr>
        <w:t>муниципального долга»</w:t>
      </w:r>
    </w:p>
    <w:p w:rsidR="001132E4" w:rsidRPr="007E10F3" w:rsidRDefault="001132E4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411E" w:rsidRPr="007E10F3" w:rsidRDefault="00D4411E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Расчетные показатели общей стоимости предоставления муниципальных услуг, оказываемых за счет средств бюджетов сельских поселений Московской области,</w:t>
      </w:r>
      <w:r w:rsidR="00422CDD" w:rsidRPr="007E10F3">
        <w:rPr>
          <w:rFonts w:ascii="Times New Roman" w:hAnsi="Times New Roman" w:cs="Times New Roman"/>
          <w:sz w:val="24"/>
          <w:szCs w:val="24"/>
        </w:rPr>
        <w:br/>
      </w:r>
      <w:r w:rsidR="00422CDD" w:rsidRPr="007E10F3">
        <w:rPr>
          <w:rFonts w:ascii="Times New Roman" w:hAnsi="Times New Roman" w:cs="Times New Roman"/>
          <w:b/>
          <w:sz w:val="24"/>
          <w:szCs w:val="24"/>
        </w:rPr>
        <w:t>на обслуживание муниципального долга</w:t>
      </w:r>
      <w:r w:rsidRPr="007E10F3">
        <w:rPr>
          <w:rFonts w:ascii="Times New Roman" w:hAnsi="Times New Roman" w:cs="Times New Roman"/>
          <w:sz w:val="24"/>
          <w:szCs w:val="24"/>
        </w:rPr>
        <w:t xml:space="preserve"> определены по единой методике расчетов</w:t>
      </w:r>
      <w:r w:rsidRPr="007E10F3">
        <w:rPr>
          <w:rFonts w:ascii="Times New Roman" w:hAnsi="Times New Roman" w:cs="Times New Roman"/>
          <w:sz w:val="24"/>
          <w:szCs w:val="24"/>
        </w:rPr>
        <w:br/>
        <w:t>по следующей формуле:</w:t>
      </w:r>
    </w:p>
    <w:p w:rsidR="00D4411E" w:rsidRPr="007E10F3" w:rsidRDefault="00D4411E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Rомд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0F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Рмд</w:t>
      </w:r>
      <w:proofErr w:type="spellEnd"/>
      <w:r w:rsidRPr="007E10F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7E10F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Ксбр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+ 1 процент годовых), где</w:t>
      </w:r>
    </w:p>
    <w:p w:rsidR="00D4411E" w:rsidRPr="007E10F3" w:rsidRDefault="00D4411E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Rомд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0F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– расчетный показатель общей стоимости предоставления муниципальных услуг, оказываемых за счет средств бюджетов i-го сельского поселения, на обслуживание муниципального долга;</w:t>
      </w:r>
    </w:p>
    <w:p w:rsidR="00D4411E" w:rsidRPr="007E10F3" w:rsidRDefault="00D4411E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Рмд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0F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– расчетный объем муниципального долга с учетом уровня муниципального долга, рекомендованного Правительством Московской области в Долговой политике Московской области на 2019 год и на плановый период 2020 и 2021 годов (50 процентов прогнозных налоговых и неналоговых доходов);</w:t>
      </w:r>
    </w:p>
    <w:p w:rsidR="00D4411E" w:rsidRPr="007E10F3" w:rsidRDefault="00D4411E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Ксбр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 xml:space="preserve"> – ключевая ставка </w:t>
      </w:r>
      <w:r w:rsidR="00193E38" w:rsidRPr="007E10F3">
        <w:rPr>
          <w:rFonts w:ascii="Times New Roman" w:hAnsi="Times New Roman" w:cs="Times New Roman"/>
          <w:sz w:val="24"/>
          <w:szCs w:val="24"/>
        </w:rPr>
        <w:t>Б</w:t>
      </w:r>
      <w:r w:rsidRPr="007E10F3">
        <w:rPr>
          <w:rFonts w:ascii="Times New Roman" w:hAnsi="Times New Roman" w:cs="Times New Roman"/>
          <w:sz w:val="24"/>
          <w:szCs w:val="24"/>
        </w:rPr>
        <w:t>анка России, равная 7,5 процента годовых;</w:t>
      </w:r>
    </w:p>
    <w:p w:rsidR="00D4411E" w:rsidRPr="007E10F3" w:rsidRDefault="00D4411E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Рмд</w:t>
      </w:r>
      <w:proofErr w:type="spellEnd"/>
      <w:r w:rsidRPr="007E10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E10F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7E10F3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Рмд</w:t>
      </w:r>
      <w:proofErr w:type="spellEnd"/>
      <w:r w:rsidRPr="007E10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E10F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7E10F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01.01.2019</w:t>
      </w:r>
      <w:r w:rsidRPr="007E10F3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Умд</w:t>
      </w:r>
      <w:proofErr w:type="spellEnd"/>
      <w:r w:rsidRPr="007E10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E10F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7E10F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2019</w:t>
      </w:r>
      <w:r w:rsidRPr="007E10F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7E10F3">
        <w:rPr>
          <w:rFonts w:ascii="Times New Roman" w:hAnsi="Times New Roman" w:cs="Times New Roman"/>
          <w:sz w:val="24"/>
          <w:szCs w:val="24"/>
        </w:rPr>
        <w:t>где</w:t>
      </w:r>
    </w:p>
    <w:p w:rsidR="00D4411E" w:rsidRPr="007E10F3" w:rsidRDefault="00D4411E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Рмд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E10F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E10F3">
        <w:rPr>
          <w:rFonts w:ascii="Times New Roman" w:hAnsi="Times New Roman" w:cs="Times New Roman"/>
          <w:sz w:val="24"/>
          <w:szCs w:val="24"/>
          <w:vertAlign w:val="subscript"/>
        </w:rPr>
        <w:t xml:space="preserve"> 01.01.2019</w:t>
      </w:r>
      <w:r w:rsidRPr="007E10F3">
        <w:rPr>
          <w:rFonts w:ascii="Times New Roman" w:hAnsi="Times New Roman" w:cs="Times New Roman"/>
          <w:sz w:val="24"/>
          <w:szCs w:val="24"/>
        </w:rPr>
        <w:t xml:space="preserve"> – расчетный объем муниципального долга i-го сельского поселения</w:t>
      </w:r>
      <w:r w:rsidRPr="007E10F3">
        <w:rPr>
          <w:rFonts w:ascii="Times New Roman" w:hAnsi="Times New Roman" w:cs="Times New Roman"/>
          <w:sz w:val="24"/>
          <w:szCs w:val="24"/>
        </w:rPr>
        <w:br/>
        <w:t>по состоянию на 01.01.2019;</w:t>
      </w:r>
    </w:p>
    <w:p w:rsidR="00D4411E" w:rsidRPr="007E10F3" w:rsidRDefault="00D4411E" w:rsidP="007E1CCB">
      <w:pPr>
        <w:pStyle w:val="ConsPlusNormal"/>
        <w:keepLine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Умд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E10F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E10F3">
        <w:rPr>
          <w:rFonts w:ascii="Times New Roman" w:hAnsi="Times New Roman" w:cs="Times New Roman"/>
          <w:sz w:val="24"/>
          <w:szCs w:val="24"/>
          <w:vertAlign w:val="subscript"/>
        </w:rPr>
        <w:t xml:space="preserve"> 2019</w:t>
      </w:r>
      <w:r w:rsidRPr="007E10F3">
        <w:rPr>
          <w:rFonts w:ascii="Times New Roman" w:hAnsi="Times New Roman" w:cs="Times New Roman"/>
          <w:sz w:val="24"/>
          <w:szCs w:val="24"/>
        </w:rPr>
        <w:t xml:space="preserve"> – прогнозируемый объем увеличения муниципального долга i-го сельского поселения в 2019 году.</w:t>
      </w:r>
    </w:p>
    <w:p w:rsidR="00D4411E" w:rsidRPr="007E10F3" w:rsidRDefault="00D4411E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Рмд</w:t>
      </w:r>
      <w:proofErr w:type="spellEnd"/>
      <w:r w:rsidRPr="007E10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E10F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7E10F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01.01.2019</w:t>
      </w:r>
      <w:r w:rsidRPr="007E10F3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Рмд</w:t>
      </w:r>
      <w:proofErr w:type="spellEnd"/>
      <w:r w:rsidRPr="007E10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E10F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7E10F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01.01.2018</w:t>
      </w:r>
      <w:r w:rsidRPr="007E10F3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УСмд</w:t>
      </w:r>
      <w:proofErr w:type="spellEnd"/>
      <w:r w:rsidRPr="007E10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E10F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7E10F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2018</w:t>
      </w:r>
      <w:r w:rsidRPr="007E10F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7E10F3">
        <w:rPr>
          <w:rFonts w:ascii="Times New Roman" w:hAnsi="Times New Roman" w:cs="Times New Roman"/>
          <w:sz w:val="24"/>
          <w:szCs w:val="24"/>
        </w:rPr>
        <w:t>где</w:t>
      </w:r>
    </w:p>
    <w:p w:rsidR="00D4411E" w:rsidRPr="007E10F3" w:rsidRDefault="00D4411E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Рмд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E10F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E10F3">
        <w:rPr>
          <w:rFonts w:ascii="Times New Roman" w:hAnsi="Times New Roman" w:cs="Times New Roman"/>
          <w:sz w:val="24"/>
          <w:szCs w:val="24"/>
          <w:vertAlign w:val="subscript"/>
        </w:rPr>
        <w:t xml:space="preserve"> 01.01.2018</w:t>
      </w:r>
      <w:r w:rsidRPr="007E10F3">
        <w:rPr>
          <w:rFonts w:ascii="Times New Roman" w:hAnsi="Times New Roman" w:cs="Times New Roman"/>
          <w:sz w:val="24"/>
          <w:szCs w:val="24"/>
        </w:rPr>
        <w:t xml:space="preserve"> – объем муниципального долга i-го сельского поселения по состоянию</w:t>
      </w:r>
      <w:r w:rsidRPr="007E10F3">
        <w:rPr>
          <w:rFonts w:ascii="Times New Roman" w:hAnsi="Times New Roman" w:cs="Times New Roman"/>
          <w:sz w:val="24"/>
          <w:szCs w:val="24"/>
        </w:rPr>
        <w:br/>
        <w:t>на 01.01.2018;</w:t>
      </w:r>
    </w:p>
    <w:p w:rsidR="00D4411E" w:rsidRPr="007E10F3" w:rsidRDefault="00D4411E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0F3">
        <w:rPr>
          <w:rFonts w:ascii="Times New Roman" w:hAnsi="Times New Roman" w:cs="Times New Roman"/>
          <w:sz w:val="24"/>
          <w:szCs w:val="24"/>
        </w:rPr>
        <w:t>УСмд</w:t>
      </w:r>
      <w:proofErr w:type="spellEnd"/>
      <w:r w:rsidRPr="007E10F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E10F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E10F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6332D4" w:rsidRPr="007E10F3">
        <w:rPr>
          <w:rFonts w:ascii="Times New Roman" w:hAnsi="Times New Roman" w:cs="Times New Roman"/>
          <w:sz w:val="24"/>
          <w:szCs w:val="24"/>
          <w:vertAlign w:val="subscript"/>
        </w:rPr>
        <w:t>2018</w:t>
      </w:r>
      <w:r w:rsidRPr="007E10F3">
        <w:rPr>
          <w:rFonts w:ascii="Times New Roman" w:hAnsi="Times New Roman" w:cs="Times New Roman"/>
          <w:sz w:val="24"/>
          <w:szCs w:val="24"/>
        </w:rPr>
        <w:t xml:space="preserve"> – объем увеличения (снижения) муниципального долга i-го сельского поселения в 2018 году в соответствии с показателями утвержденных программ муниципальных заимствований и муниципальных гарантий на 2018 год (по состоянию на 01.09.2018).</w:t>
      </w:r>
    </w:p>
    <w:p w:rsidR="00D4411E" w:rsidRPr="007E10F3" w:rsidRDefault="00D4411E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5C31" w:rsidRPr="007E10F3" w:rsidRDefault="00D4411E" w:rsidP="00F83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0F3">
        <w:rPr>
          <w:rFonts w:ascii="Times New Roman" w:hAnsi="Times New Roman" w:cs="Times New Roman"/>
          <w:sz w:val="24"/>
          <w:szCs w:val="24"/>
        </w:rPr>
        <w:t>Расчетные показатели общей стоимости предоставления муниципальных услуг, оказываемых за счет средств бюджетов сельских поселений Московской области,</w:t>
      </w:r>
      <w:r w:rsidR="00422CDD" w:rsidRPr="007E10F3">
        <w:rPr>
          <w:rFonts w:ascii="Times New Roman" w:hAnsi="Times New Roman" w:cs="Times New Roman"/>
          <w:sz w:val="24"/>
          <w:szCs w:val="24"/>
        </w:rPr>
        <w:br/>
      </w:r>
      <w:r w:rsidR="00422CDD" w:rsidRPr="007E10F3">
        <w:rPr>
          <w:rFonts w:ascii="Times New Roman" w:hAnsi="Times New Roman" w:cs="Times New Roman"/>
          <w:b/>
          <w:sz w:val="24"/>
          <w:szCs w:val="24"/>
        </w:rPr>
        <w:t>на обслуживание муниципального долга</w:t>
      </w:r>
      <w:r w:rsidRPr="007E10F3">
        <w:rPr>
          <w:rFonts w:ascii="Times New Roman" w:hAnsi="Times New Roman" w:cs="Times New Roman"/>
          <w:sz w:val="24"/>
          <w:szCs w:val="24"/>
        </w:rPr>
        <w:t xml:space="preserve"> не определяются для сельских поселений, расчетные доходы которых в 2019 году превышают расчетные показатели общей стоимости предоставления муниципальных услуг, оказываемых за счет средств соответствующих бюджетов сельских поселений в 2019 году</w:t>
      </w:r>
      <w:r w:rsidR="001132E4" w:rsidRPr="007E10F3">
        <w:rPr>
          <w:rFonts w:ascii="Times New Roman" w:hAnsi="Times New Roman" w:cs="Times New Roman"/>
          <w:sz w:val="24"/>
          <w:szCs w:val="24"/>
        </w:rPr>
        <w:t>.</w:t>
      </w:r>
    </w:p>
    <w:sectPr w:rsidR="00C35C31" w:rsidRPr="007E10F3" w:rsidSect="00C36412">
      <w:headerReference w:type="even" r:id="rId10"/>
      <w:headerReference w:type="default" r:id="rId11"/>
      <w:pgSz w:w="11906" w:h="16838"/>
      <w:pgMar w:top="899" w:right="850" w:bottom="71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2D4" w:rsidRDefault="006332D4">
      <w:r>
        <w:separator/>
      </w:r>
    </w:p>
  </w:endnote>
  <w:endnote w:type="continuationSeparator" w:id="0">
    <w:p w:rsidR="006332D4" w:rsidRDefault="00633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2D4" w:rsidRDefault="006332D4">
      <w:r>
        <w:separator/>
      </w:r>
    </w:p>
  </w:footnote>
  <w:footnote w:type="continuationSeparator" w:id="0">
    <w:p w:rsidR="006332D4" w:rsidRDefault="006332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2D4" w:rsidRDefault="004E7423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32D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32D4" w:rsidRDefault="006332D4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61007"/>
      <w:docPartObj>
        <w:docPartGallery w:val="Page Numbers (Top of Page)"/>
        <w:docPartUnique/>
      </w:docPartObj>
    </w:sdtPr>
    <w:sdtContent>
      <w:p w:rsidR="006332D4" w:rsidRDefault="004E7423">
        <w:pPr>
          <w:pStyle w:val="a4"/>
          <w:jc w:val="center"/>
        </w:pPr>
        <w:r>
          <w:rPr>
            <w:noProof/>
          </w:rPr>
          <w:fldChar w:fldCharType="begin"/>
        </w:r>
        <w:r w:rsidR="006332D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E10F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332D4" w:rsidRDefault="006332D4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;mso-wrap-style:square" o:bullet="t">
        <v:imagedata r:id="rId1" o:title=""/>
      </v:shape>
    </w:pict>
  </w:numPicBullet>
  <w:abstractNum w:abstractNumId="0">
    <w:nsid w:val="05A13240"/>
    <w:multiLevelType w:val="hybridMultilevel"/>
    <w:tmpl w:val="DBC80F48"/>
    <w:lvl w:ilvl="0" w:tplc="81285CCA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2761CB"/>
    <w:multiLevelType w:val="hybridMultilevel"/>
    <w:tmpl w:val="0D34F1CC"/>
    <w:lvl w:ilvl="0" w:tplc="67AC9A0A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8537F3A"/>
    <w:multiLevelType w:val="hybridMultilevel"/>
    <w:tmpl w:val="3CF4DE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900685B"/>
    <w:multiLevelType w:val="hybridMultilevel"/>
    <w:tmpl w:val="00AABDD4"/>
    <w:lvl w:ilvl="0" w:tplc="DEC4BF5E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A410526"/>
    <w:multiLevelType w:val="hybridMultilevel"/>
    <w:tmpl w:val="5098691E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">
    <w:nsid w:val="0CCF1F6B"/>
    <w:multiLevelType w:val="multilevel"/>
    <w:tmpl w:val="E8E4F52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color w:val="008000"/>
      </w:rPr>
    </w:lvl>
    <w:lvl w:ilvl="1">
      <w:start w:val="1"/>
      <w:numFmt w:val="decimal"/>
      <w:lvlText w:val="%1.%2."/>
      <w:lvlJc w:val="left"/>
      <w:pPr>
        <w:tabs>
          <w:tab w:val="num" w:pos="1293"/>
        </w:tabs>
        <w:ind w:left="1293" w:hanging="585"/>
      </w:pPr>
      <w:rPr>
        <w:rFonts w:hint="default"/>
        <w:color w:val="008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800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008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800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00800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00800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00800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008000"/>
      </w:rPr>
    </w:lvl>
  </w:abstractNum>
  <w:abstractNum w:abstractNumId="6">
    <w:nsid w:val="11517A02"/>
    <w:multiLevelType w:val="multilevel"/>
    <w:tmpl w:val="ECC03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>
    <w:nsid w:val="11923507"/>
    <w:multiLevelType w:val="hybridMultilevel"/>
    <w:tmpl w:val="49E071B6"/>
    <w:lvl w:ilvl="0" w:tplc="C6901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291330"/>
    <w:multiLevelType w:val="hybridMultilevel"/>
    <w:tmpl w:val="A99AEFAA"/>
    <w:lvl w:ilvl="0" w:tplc="9E8C0E8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154F26C6"/>
    <w:multiLevelType w:val="hybridMultilevel"/>
    <w:tmpl w:val="64AA3ABC"/>
    <w:lvl w:ilvl="0" w:tplc="878A5B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247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F038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9657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8861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3891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227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AA9D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08456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8D14124"/>
    <w:multiLevelType w:val="hybridMultilevel"/>
    <w:tmpl w:val="D38C4872"/>
    <w:lvl w:ilvl="0" w:tplc="17E2ADB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BF141B"/>
    <w:multiLevelType w:val="hybridMultilevel"/>
    <w:tmpl w:val="DAD25BCA"/>
    <w:lvl w:ilvl="0" w:tplc="684CB29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25BF3B91"/>
    <w:multiLevelType w:val="hybridMultilevel"/>
    <w:tmpl w:val="A5C036EC"/>
    <w:lvl w:ilvl="0" w:tplc="1838A2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7245B62"/>
    <w:multiLevelType w:val="hybridMultilevel"/>
    <w:tmpl w:val="586E04E6"/>
    <w:lvl w:ilvl="0" w:tplc="A8A445B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2F965431"/>
    <w:multiLevelType w:val="hybridMultilevel"/>
    <w:tmpl w:val="7EC6ED1A"/>
    <w:lvl w:ilvl="0" w:tplc="6FBAA3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F0E2D47"/>
    <w:multiLevelType w:val="hybridMultilevel"/>
    <w:tmpl w:val="7FC89E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4024494"/>
    <w:multiLevelType w:val="multilevel"/>
    <w:tmpl w:val="64CA2A1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7">
    <w:nsid w:val="46282875"/>
    <w:multiLevelType w:val="hybridMultilevel"/>
    <w:tmpl w:val="F448127A"/>
    <w:lvl w:ilvl="0" w:tplc="52F62D0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77C123D"/>
    <w:multiLevelType w:val="hybridMultilevel"/>
    <w:tmpl w:val="D994C616"/>
    <w:lvl w:ilvl="0" w:tplc="9EDCCC0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EF6DB2"/>
    <w:multiLevelType w:val="hybridMultilevel"/>
    <w:tmpl w:val="DAF6911C"/>
    <w:lvl w:ilvl="0" w:tplc="684A6388">
      <w:start w:val="5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156225B"/>
    <w:multiLevelType w:val="multilevel"/>
    <w:tmpl w:val="8C7276C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9"/>
        </w:tabs>
        <w:ind w:left="101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21">
    <w:nsid w:val="629C544D"/>
    <w:multiLevelType w:val="hybridMultilevel"/>
    <w:tmpl w:val="5CE29E2C"/>
    <w:lvl w:ilvl="0" w:tplc="141836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5036DF5"/>
    <w:multiLevelType w:val="hybridMultilevel"/>
    <w:tmpl w:val="2738F136"/>
    <w:lvl w:ilvl="0" w:tplc="AB5A49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5B6BDD"/>
    <w:multiLevelType w:val="hybridMultilevel"/>
    <w:tmpl w:val="8C029D84"/>
    <w:lvl w:ilvl="0" w:tplc="AF0C070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D44EF5"/>
    <w:multiLevelType w:val="hybridMultilevel"/>
    <w:tmpl w:val="BF34BF04"/>
    <w:lvl w:ilvl="0" w:tplc="0F9406A2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DE71CE"/>
    <w:multiLevelType w:val="hybridMultilevel"/>
    <w:tmpl w:val="0AB08024"/>
    <w:lvl w:ilvl="0" w:tplc="31527C7C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79FA2F9F"/>
    <w:multiLevelType w:val="hybridMultilevel"/>
    <w:tmpl w:val="3CA868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23"/>
  </w:num>
  <w:num w:numId="4">
    <w:abstractNumId w:val="0"/>
  </w:num>
  <w:num w:numId="5">
    <w:abstractNumId w:val="22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8"/>
  </w:num>
  <w:num w:numId="9">
    <w:abstractNumId w:val="13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5"/>
  </w:num>
  <w:num w:numId="13">
    <w:abstractNumId w:val="6"/>
  </w:num>
  <w:num w:numId="14">
    <w:abstractNumId w:val="15"/>
  </w:num>
  <w:num w:numId="15">
    <w:abstractNumId w:val="4"/>
  </w:num>
  <w:num w:numId="16">
    <w:abstractNumId w:val="2"/>
  </w:num>
  <w:num w:numId="17">
    <w:abstractNumId w:val="26"/>
  </w:num>
  <w:num w:numId="18">
    <w:abstractNumId w:val="12"/>
  </w:num>
  <w:num w:numId="19">
    <w:abstractNumId w:val="25"/>
  </w:num>
  <w:num w:numId="20">
    <w:abstractNumId w:val="17"/>
  </w:num>
  <w:num w:numId="21">
    <w:abstractNumId w:val="3"/>
  </w:num>
  <w:num w:numId="22">
    <w:abstractNumId w:val="14"/>
  </w:num>
  <w:num w:numId="23">
    <w:abstractNumId w:val="20"/>
  </w:num>
  <w:num w:numId="24">
    <w:abstractNumId w:val="21"/>
  </w:num>
  <w:num w:numId="25">
    <w:abstractNumId w:val="7"/>
  </w:num>
  <w:num w:numId="26">
    <w:abstractNumId w:val="19"/>
  </w:num>
  <w:num w:numId="27">
    <w:abstractNumId w:val="1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947"/>
    <w:rsid w:val="00002412"/>
    <w:rsid w:val="000027C8"/>
    <w:rsid w:val="00003380"/>
    <w:rsid w:val="0000401E"/>
    <w:rsid w:val="00005580"/>
    <w:rsid w:val="000056CB"/>
    <w:rsid w:val="00015786"/>
    <w:rsid w:val="000160C9"/>
    <w:rsid w:val="00016C9C"/>
    <w:rsid w:val="000205DE"/>
    <w:rsid w:val="00020E31"/>
    <w:rsid w:val="00020EFC"/>
    <w:rsid w:val="00022AB0"/>
    <w:rsid w:val="00022D14"/>
    <w:rsid w:val="00022D36"/>
    <w:rsid w:val="000244C2"/>
    <w:rsid w:val="00024DE0"/>
    <w:rsid w:val="00024FCE"/>
    <w:rsid w:val="000266AC"/>
    <w:rsid w:val="00026745"/>
    <w:rsid w:val="00030CB3"/>
    <w:rsid w:val="00030E63"/>
    <w:rsid w:val="00035928"/>
    <w:rsid w:val="00037449"/>
    <w:rsid w:val="00037FE0"/>
    <w:rsid w:val="00040353"/>
    <w:rsid w:val="00042491"/>
    <w:rsid w:val="00043DD8"/>
    <w:rsid w:val="000461DE"/>
    <w:rsid w:val="000462FD"/>
    <w:rsid w:val="00046C07"/>
    <w:rsid w:val="00052DF2"/>
    <w:rsid w:val="00053CE9"/>
    <w:rsid w:val="000548BA"/>
    <w:rsid w:val="000578DC"/>
    <w:rsid w:val="00057B17"/>
    <w:rsid w:val="00057D57"/>
    <w:rsid w:val="00057FA9"/>
    <w:rsid w:val="000602C4"/>
    <w:rsid w:val="000604B3"/>
    <w:rsid w:val="00060733"/>
    <w:rsid w:val="00060A4F"/>
    <w:rsid w:val="00061D47"/>
    <w:rsid w:val="00063185"/>
    <w:rsid w:val="000632DE"/>
    <w:rsid w:val="000651BD"/>
    <w:rsid w:val="00066767"/>
    <w:rsid w:val="00067F11"/>
    <w:rsid w:val="00072F6B"/>
    <w:rsid w:val="000734F6"/>
    <w:rsid w:val="0007415E"/>
    <w:rsid w:val="00074850"/>
    <w:rsid w:val="00074D42"/>
    <w:rsid w:val="00074F9D"/>
    <w:rsid w:val="000768B7"/>
    <w:rsid w:val="00082948"/>
    <w:rsid w:val="00083390"/>
    <w:rsid w:val="00083E3D"/>
    <w:rsid w:val="000869A2"/>
    <w:rsid w:val="000871ED"/>
    <w:rsid w:val="0008789D"/>
    <w:rsid w:val="0008797C"/>
    <w:rsid w:val="00090472"/>
    <w:rsid w:val="00090CD5"/>
    <w:rsid w:val="00091B66"/>
    <w:rsid w:val="00091DD5"/>
    <w:rsid w:val="00093820"/>
    <w:rsid w:val="00093B80"/>
    <w:rsid w:val="00093D58"/>
    <w:rsid w:val="00093DCB"/>
    <w:rsid w:val="00093E47"/>
    <w:rsid w:val="00094013"/>
    <w:rsid w:val="000951B6"/>
    <w:rsid w:val="000960DA"/>
    <w:rsid w:val="000A02F1"/>
    <w:rsid w:val="000A2BD9"/>
    <w:rsid w:val="000A2F42"/>
    <w:rsid w:val="000A3632"/>
    <w:rsid w:val="000A49F7"/>
    <w:rsid w:val="000A5F7B"/>
    <w:rsid w:val="000A6502"/>
    <w:rsid w:val="000A7E14"/>
    <w:rsid w:val="000B0E41"/>
    <w:rsid w:val="000B2E75"/>
    <w:rsid w:val="000B4CB8"/>
    <w:rsid w:val="000B6222"/>
    <w:rsid w:val="000B6436"/>
    <w:rsid w:val="000B6A2F"/>
    <w:rsid w:val="000B7B8B"/>
    <w:rsid w:val="000B7FD4"/>
    <w:rsid w:val="000C223D"/>
    <w:rsid w:val="000C2524"/>
    <w:rsid w:val="000C437E"/>
    <w:rsid w:val="000C5D7F"/>
    <w:rsid w:val="000C64D6"/>
    <w:rsid w:val="000D029C"/>
    <w:rsid w:val="000D1368"/>
    <w:rsid w:val="000D1A20"/>
    <w:rsid w:val="000D40CD"/>
    <w:rsid w:val="000D44CD"/>
    <w:rsid w:val="000D4889"/>
    <w:rsid w:val="000D52ED"/>
    <w:rsid w:val="000D5CAD"/>
    <w:rsid w:val="000D66B1"/>
    <w:rsid w:val="000D7ACE"/>
    <w:rsid w:val="000E1791"/>
    <w:rsid w:val="000E361E"/>
    <w:rsid w:val="000E49BD"/>
    <w:rsid w:val="000E58F5"/>
    <w:rsid w:val="000E64C6"/>
    <w:rsid w:val="000F0117"/>
    <w:rsid w:val="000F1C34"/>
    <w:rsid w:val="000F20B0"/>
    <w:rsid w:val="000F29D3"/>
    <w:rsid w:val="000F2AA9"/>
    <w:rsid w:val="000F3A34"/>
    <w:rsid w:val="000F72CB"/>
    <w:rsid w:val="000F7F2E"/>
    <w:rsid w:val="001018E7"/>
    <w:rsid w:val="00103129"/>
    <w:rsid w:val="00103CD6"/>
    <w:rsid w:val="00110BF3"/>
    <w:rsid w:val="0011141F"/>
    <w:rsid w:val="0011174C"/>
    <w:rsid w:val="0011186F"/>
    <w:rsid w:val="0011274C"/>
    <w:rsid w:val="001132E4"/>
    <w:rsid w:val="00115739"/>
    <w:rsid w:val="001178DB"/>
    <w:rsid w:val="00120FE9"/>
    <w:rsid w:val="0012214D"/>
    <w:rsid w:val="00123357"/>
    <w:rsid w:val="00124AF6"/>
    <w:rsid w:val="00125E22"/>
    <w:rsid w:val="00131391"/>
    <w:rsid w:val="00132A35"/>
    <w:rsid w:val="0013403C"/>
    <w:rsid w:val="00140670"/>
    <w:rsid w:val="00141163"/>
    <w:rsid w:val="00142901"/>
    <w:rsid w:val="001433E9"/>
    <w:rsid w:val="001456FD"/>
    <w:rsid w:val="001475FC"/>
    <w:rsid w:val="00147CB9"/>
    <w:rsid w:val="00147E2E"/>
    <w:rsid w:val="00152529"/>
    <w:rsid w:val="00152D21"/>
    <w:rsid w:val="00152FF9"/>
    <w:rsid w:val="001531FC"/>
    <w:rsid w:val="0015346C"/>
    <w:rsid w:val="00154C9C"/>
    <w:rsid w:val="00154E83"/>
    <w:rsid w:val="001571E1"/>
    <w:rsid w:val="00157689"/>
    <w:rsid w:val="001578D0"/>
    <w:rsid w:val="0016002B"/>
    <w:rsid w:val="00160B9B"/>
    <w:rsid w:val="00161924"/>
    <w:rsid w:val="00161AE9"/>
    <w:rsid w:val="00163910"/>
    <w:rsid w:val="001671C5"/>
    <w:rsid w:val="001678A7"/>
    <w:rsid w:val="0016799B"/>
    <w:rsid w:val="00167DCF"/>
    <w:rsid w:val="00171BB9"/>
    <w:rsid w:val="00173829"/>
    <w:rsid w:val="00173DB4"/>
    <w:rsid w:val="00175D57"/>
    <w:rsid w:val="00176518"/>
    <w:rsid w:val="00176976"/>
    <w:rsid w:val="00176D8B"/>
    <w:rsid w:val="001807EF"/>
    <w:rsid w:val="00181BBE"/>
    <w:rsid w:val="00182277"/>
    <w:rsid w:val="001841B9"/>
    <w:rsid w:val="00184694"/>
    <w:rsid w:val="0018483E"/>
    <w:rsid w:val="001856E2"/>
    <w:rsid w:val="001876B8"/>
    <w:rsid w:val="00190A01"/>
    <w:rsid w:val="00190FF1"/>
    <w:rsid w:val="00192C5C"/>
    <w:rsid w:val="00193234"/>
    <w:rsid w:val="00193843"/>
    <w:rsid w:val="00193A6C"/>
    <w:rsid w:val="00193E38"/>
    <w:rsid w:val="00194A6E"/>
    <w:rsid w:val="0019626D"/>
    <w:rsid w:val="00196853"/>
    <w:rsid w:val="001976C5"/>
    <w:rsid w:val="00197FE2"/>
    <w:rsid w:val="001A099C"/>
    <w:rsid w:val="001A0AC3"/>
    <w:rsid w:val="001A23F1"/>
    <w:rsid w:val="001A2FCA"/>
    <w:rsid w:val="001A3514"/>
    <w:rsid w:val="001A61ED"/>
    <w:rsid w:val="001B2819"/>
    <w:rsid w:val="001B35A3"/>
    <w:rsid w:val="001B35B2"/>
    <w:rsid w:val="001B3F09"/>
    <w:rsid w:val="001B4356"/>
    <w:rsid w:val="001B5206"/>
    <w:rsid w:val="001B5790"/>
    <w:rsid w:val="001B7635"/>
    <w:rsid w:val="001C08F5"/>
    <w:rsid w:val="001C0F1B"/>
    <w:rsid w:val="001C22A5"/>
    <w:rsid w:val="001C3447"/>
    <w:rsid w:val="001C3AD5"/>
    <w:rsid w:val="001C5707"/>
    <w:rsid w:val="001D06A2"/>
    <w:rsid w:val="001D0B43"/>
    <w:rsid w:val="001D0E8A"/>
    <w:rsid w:val="001D236D"/>
    <w:rsid w:val="001D2712"/>
    <w:rsid w:val="001D6187"/>
    <w:rsid w:val="001D71C0"/>
    <w:rsid w:val="001D7823"/>
    <w:rsid w:val="001E08DB"/>
    <w:rsid w:val="001E0D37"/>
    <w:rsid w:val="001E1559"/>
    <w:rsid w:val="001E2D42"/>
    <w:rsid w:val="001E4273"/>
    <w:rsid w:val="001F20D1"/>
    <w:rsid w:val="001F2240"/>
    <w:rsid w:val="001F2441"/>
    <w:rsid w:val="001F27D5"/>
    <w:rsid w:val="001F51D3"/>
    <w:rsid w:val="001F6899"/>
    <w:rsid w:val="001F6D8B"/>
    <w:rsid w:val="001F6E42"/>
    <w:rsid w:val="001F73C7"/>
    <w:rsid w:val="0020045D"/>
    <w:rsid w:val="00202CA6"/>
    <w:rsid w:val="002036D2"/>
    <w:rsid w:val="002039B0"/>
    <w:rsid w:val="002056CD"/>
    <w:rsid w:val="00205896"/>
    <w:rsid w:val="002116F2"/>
    <w:rsid w:val="00212535"/>
    <w:rsid w:val="0021494A"/>
    <w:rsid w:val="00215F5D"/>
    <w:rsid w:val="0021621A"/>
    <w:rsid w:val="002170C8"/>
    <w:rsid w:val="002208A4"/>
    <w:rsid w:val="0022170A"/>
    <w:rsid w:val="00222850"/>
    <w:rsid w:val="00223A04"/>
    <w:rsid w:val="00224DF9"/>
    <w:rsid w:val="00225D73"/>
    <w:rsid w:val="00226716"/>
    <w:rsid w:val="002318FF"/>
    <w:rsid w:val="00234FFD"/>
    <w:rsid w:val="0023612E"/>
    <w:rsid w:val="00237B5B"/>
    <w:rsid w:val="00237FBC"/>
    <w:rsid w:val="0024026D"/>
    <w:rsid w:val="00241A53"/>
    <w:rsid w:val="00242469"/>
    <w:rsid w:val="00242816"/>
    <w:rsid w:val="00244781"/>
    <w:rsid w:val="00244941"/>
    <w:rsid w:val="00244B99"/>
    <w:rsid w:val="00245A77"/>
    <w:rsid w:val="00247321"/>
    <w:rsid w:val="00251CCE"/>
    <w:rsid w:val="002522B7"/>
    <w:rsid w:val="00252AF5"/>
    <w:rsid w:val="00254674"/>
    <w:rsid w:val="002546ED"/>
    <w:rsid w:val="00256445"/>
    <w:rsid w:val="00256EEF"/>
    <w:rsid w:val="00260A06"/>
    <w:rsid w:val="0026182A"/>
    <w:rsid w:val="002623E9"/>
    <w:rsid w:val="002623F9"/>
    <w:rsid w:val="002642D5"/>
    <w:rsid w:val="00266F73"/>
    <w:rsid w:val="0026739E"/>
    <w:rsid w:val="002673BC"/>
    <w:rsid w:val="00270341"/>
    <w:rsid w:val="002728ED"/>
    <w:rsid w:val="00273BFB"/>
    <w:rsid w:val="002754E2"/>
    <w:rsid w:val="002759E9"/>
    <w:rsid w:val="00276762"/>
    <w:rsid w:val="00284757"/>
    <w:rsid w:val="00285EC2"/>
    <w:rsid w:val="0029108E"/>
    <w:rsid w:val="002932EE"/>
    <w:rsid w:val="002955DB"/>
    <w:rsid w:val="00296DA8"/>
    <w:rsid w:val="002A25FF"/>
    <w:rsid w:val="002A436B"/>
    <w:rsid w:val="002A525F"/>
    <w:rsid w:val="002A53F0"/>
    <w:rsid w:val="002A62D8"/>
    <w:rsid w:val="002B033D"/>
    <w:rsid w:val="002B34F9"/>
    <w:rsid w:val="002B3D49"/>
    <w:rsid w:val="002B5EBB"/>
    <w:rsid w:val="002B764F"/>
    <w:rsid w:val="002C2489"/>
    <w:rsid w:val="002C2F74"/>
    <w:rsid w:val="002C31EB"/>
    <w:rsid w:val="002C548C"/>
    <w:rsid w:val="002C5BC6"/>
    <w:rsid w:val="002D1B35"/>
    <w:rsid w:val="002D23DA"/>
    <w:rsid w:val="002D25BB"/>
    <w:rsid w:val="002D4EF2"/>
    <w:rsid w:val="002D4F21"/>
    <w:rsid w:val="002D53C1"/>
    <w:rsid w:val="002D64DA"/>
    <w:rsid w:val="002E1989"/>
    <w:rsid w:val="002E3E34"/>
    <w:rsid w:val="002E6107"/>
    <w:rsid w:val="002E751B"/>
    <w:rsid w:val="002E79A6"/>
    <w:rsid w:val="002F0A1B"/>
    <w:rsid w:val="002F196E"/>
    <w:rsid w:val="002F2026"/>
    <w:rsid w:val="002F21D6"/>
    <w:rsid w:val="002F4E1D"/>
    <w:rsid w:val="002F5E6F"/>
    <w:rsid w:val="002F686B"/>
    <w:rsid w:val="00300E5B"/>
    <w:rsid w:val="0030127E"/>
    <w:rsid w:val="00302083"/>
    <w:rsid w:val="00302819"/>
    <w:rsid w:val="00303D0A"/>
    <w:rsid w:val="00304A1C"/>
    <w:rsid w:val="00305523"/>
    <w:rsid w:val="00306789"/>
    <w:rsid w:val="00310F3D"/>
    <w:rsid w:val="00312900"/>
    <w:rsid w:val="00313D33"/>
    <w:rsid w:val="003146EF"/>
    <w:rsid w:val="00315419"/>
    <w:rsid w:val="0031601C"/>
    <w:rsid w:val="00317563"/>
    <w:rsid w:val="00317D89"/>
    <w:rsid w:val="0032084D"/>
    <w:rsid w:val="00320CA1"/>
    <w:rsid w:val="00322FD9"/>
    <w:rsid w:val="0032435F"/>
    <w:rsid w:val="00325256"/>
    <w:rsid w:val="00325739"/>
    <w:rsid w:val="00325FEF"/>
    <w:rsid w:val="0033228B"/>
    <w:rsid w:val="003333A4"/>
    <w:rsid w:val="003337A5"/>
    <w:rsid w:val="00334229"/>
    <w:rsid w:val="00334931"/>
    <w:rsid w:val="00335193"/>
    <w:rsid w:val="0033592A"/>
    <w:rsid w:val="003365B3"/>
    <w:rsid w:val="0033681A"/>
    <w:rsid w:val="00336904"/>
    <w:rsid w:val="00337A00"/>
    <w:rsid w:val="00340F11"/>
    <w:rsid w:val="003433BB"/>
    <w:rsid w:val="00344166"/>
    <w:rsid w:val="003443DF"/>
    <w:rsid w:val="00344484"/>
    <w:rsid w:val="00345CBE"/>
    <w:rsid w:val="003503C4"/>
    <w:rsid w:val="00350844"/>
    <w:rsid w:val="00350D15"/>
    <w:rsid w:val="00351485"/>
    <w:rsid w:val="00351BFD"/>
    <w:rsid w:val="00353230"/>
    <w:rsid w:val="00353BA2"/>
    <w:rsid w:val="00354091"/>
    <w:rsid w:val="003542BB"/>
    <w:rsid w:val="003546F7"/>
    <w:rsid w:val="0035560F"/>
    <w:rsid w:val="00356E93"/>
    <w:rsid w:val="00357332"/>
    <w:rsid w:val="00363FCE"/>
    <w:rsid w:val="00364A67"/>
    <w:rsid w:val="00364C25"/>
    <w:rsid w:val="00365562"/>
    <w:rsid w:val="003657CC"/>
    <w:rsid w:val="00366623"/>
    <w:rsid w:val="00370A44"/>
    <w:rsid w:val="0037305B"/>
    <w:rsid w:val="0037339D"/>
    <w:rsid w:val="003737D1"/>
    <w:rsid w:val="00375EA1"/>
    <w:rsid w:val="00376207"/>
    <w:rsid w:val="0037660F"/>
    <w:rsid w:val="00377192"/>
    <w:rsid w:val="00377979"/>
    <w:rsid w:val="00377E40"/>
    <w:rsid w:val="00377F81"/>
    <w:rsid w:val="003818F3"/>
    <w:rsid w:val="003833EA"/>
    <w:rsid w:val="00383C9E"/>
    <w:rsid w:val="00385F56"/>
    <w:rsid w:val="00391AC7"/>
    <w:rsid w:val="00392659"/>
    <w:rsid w:val="00392922"/>
    <w:rsid w:val="0039395D"/>
    <w:rsid w:val="00393CE7"/>
    <w:rsid w:val="00394F99"/>
    <w:rsid w:val="003A06D1"/>
    <w:rsid w:val="003A17C1"/>
    <w:rsid w:val="003A45A7"/>
    <w:rsid w:val="003A4850"/>
    <w:rsid w:val="003A5300"/>
    <w:rsid w:val="003A533A"/>
    <w:rsid w:val="003A544B"/>
    <w:rsid w:val="003B00DC"/>
    <w:rsid w:val="003B0238"/>
    <w:rsid w:val="003B08B5"/>
    <w:rsid w:val="003B0912"/>
    <w:rsid w:val="003B0A90"/>
    <w:rsid w:val="003B2F15"/>
    <w:rsid w:val="003B40CC"/>
    <w:rsid w:val="003B46D7"/>
    <w:rsid w:val="003B4F0A"/>
    <w:rsid w:val="003B5454"/>
    <w:rsid w:val="003B797A"/>
    <w:rsid w:val="003C1529"/>
    <w:rsid w:val="003C1753"/>
    <w:rsid w:val="003C2E08"/>
    <w:rsid w:val="003C3C6A"/>
    <w:rsid w:val="003C5863"/>
    <w:rsid w:val="003C68F7"/>
    <w:rsid w:val="003C7133"/>
    <w:rsid w:val="003C724F"/>
    <w:rsid w:val="003C7F1A"/>
    <w:rsid w:val="003D288B"/>
    <w:rsid w:val="003D3133"/>
    <w:rsid w:val="003D3230"/>
    <w:rsid w:val="003D4590"/>
    <w:rsid w:val="003D4795"/>
    <w:rsid w:val="003E0A39"/>
    <w:rsid w:val="003E3F22"/>
    <w:rsid w:val="003E49F0"/>
    <w:rsid w:val="003E4BC8"/>
    <w:rsid w:val="003F1ECC"/>
    <w:rsid w:val="003F3C0D"/>
    <w:rsid w:val="003F4112"/>
    <w:rsid w:val="003F5253"/>
    <w:rsid w:val="003F6EFD"/>
    <w:rsid w:val="00400287"/>
    <w:rsid w:val="00400E6E"/>
    <w:rsid w:val="00400EFC"/>
    <w:rsid w:val="00401E56"/>
    <w:rsid w:val="004029F9"/>
    <w:rsid w:val="00403393"/>
    <w:rsid w:val="00404D71"/>
    <w:rsid w:val="00407B25"/>
    <w:rsid w:val="00407BB1"/>
    <w:rsid w:val="00407FD5"/>
    <w:rsid w:val="00410DAC"/>
    <w:rsid w:val="00413171"/>
    <w:rsid w:val="004139E3"/>
    <w:rsid w:val="00414BE0"/>
    <w:rsid w:val="00415193"/>
    <w:rsid w:val="0041625F"/>
    <w:rsid w:val="0041777C"/>
    <w:rsid w:val="0042284D"/>
    <w:rsid w:val="00422CDD"/>
    <w:rsid w:val="004244B8"/>
    <w:rsid w:val="00425121"/>
    <w:rsid w:val="00430568"/>
    <w:rsid w:val="00440FA0"/>
    <w:rsid w:val="00442635"/>
    <w:rsid w:val="00443DDC"/>
    <w:rsid w:val="004456ED"/>
    <w:rsid w:val="00446A87"/>
    <w:rsid w:val="00447033"/>
    <w:rsid w:val="00452522"/>
    <w:rsid w:val="00455E5D"/>
    <w:rsid w:val="004564C0"/>
    <w:rsid w:val="0045706F"/>
    <w:rsid w:val="0046053D"/>
    <w:rsid w:val="00461D37"/>
    <w:rsid w:val="00462250"/>
    <w:rsid w:val="00462494"/>
    <w:rsid w:val="00463B30"/>
    <w:rsid w:val="00464538"/>
    <w:rsid w:val="00465687"/>
    <w:rsid w:val="00465A21"/>
    <w:rsid w:val="004664DF"/>
    <w:rsid w:val="00467C2F"/>
    <w:rsid w:val="00470EE9"/>
    <w:rsid w:val="00473DA4"/>
    <w:rsid w:val="00475B10"/>
    <w:rsid w:val="00480056"/>
    <w:rsid w:val="00480A41"/>
    <w:rsid w:val="004817A0"/>
    <w:rsid w:val="004832C7"/>
    <w:rsid w:val="00483D12"/>
    <w:rsid w:val="00484876"/>
    <w:rsid w:val="00486830"/>
    <w:rsid w:val="00486D12"/>
    <w:rsid w:val="0048758E"/>
    <w:rsid w:val="00487EC1"/>
    <w:rsid w:val="00490F95"/>
    <w:rsid w:val="00493CC0"/>
    <w:rsid w:val="00494CED"/>
    <w:rsid w:val="004950D3"/>
    <w:rsid w:val="004A348B"/>
    <w:rsid w:val="004A45A0"/>
    <w:rsid w:val="004A4605"/>
    <w:rsid w:val="004A5488"/>
    <w:rsid w:val="004A6678"/>
    <w:rsid w:val="004A6B71"/>
    <w:rsid w:val="004B3FA4"/>
    <w:rsid w:val="004B45AB"/>
    <w:rsid w:val="004B5D12"/>
    <w:rsid w:val="004B667B"/>
    <w:rsid w:val="004B7AB5"/>
    <w:rsid w:val="004B7B55"/>
    <w:rsid w:val="004C0EE2"/>
    <w:rsid w:val="004C1787"/>
    <w:rsid w:val="004C2E80"/>
    <w:rsid w:val="004C7EA0"/>
    <w:rsid w:val="004D060F"/>
    <w:rsid w:val="004D0EFC"/>
    <w:rsid w:val="004D29BA"/>
    <w:rsid w:val="004D2ABE"/>
    <w:rsid w:val="004D40B9"/>
    <w:rsid w:val="004D501F"/>
    <w:rsid w:val="004D6BEF"/>
    <w:rsid w:val="004E0194"/>
    <w:rsid w:val="004E0A19"/>
    <w:rsid w:val="004E21F3"/>
    <w:rsid w:val="004E3555"/>
    <w:rsid w:val="004E3E2C"/>
    <w:rsid w:val="004E5F72"/>
    <w:rsid w:val="004E7423"/>
    <w:rsid w:val="004F2188"/>
    <w:rsid w:val="004F34B8"/>
    <w:rsid w:val="004F3C80"/>
    <w:rsid w:val="004F77F1"/>
    <w:rsid w:val="004F7E22"/>
    <w:rsid w:val="004F7FC9"/>
    <w:rsid w:val="005001F5"/>
    <w:rsid w:val="0050049D"/>
    <w:rsid w:val="00500A7D"/>
    <w:rsid w:val="00501F3B"/>
    <w:rsid w:val="005035B5"/>
    <w:rsid w:val="0050554B"/>
    <w:rsid w:val="005068E6"/>
    <w:rsid w:val="00506904"/>
    <w:rsid w:val="0051567C"/>
    <w:rsid w:val="00515F6B"/>
    <w:rsid w:val="0051646E"/>
    <w:rsid w:val="00516C48"/>
    <w:rsid w:val="005172D3"/>
    <w:rsid w:val="00521564"/>
    <w:rsid w:val="00522EDE"/>
    <w:rsid w:val="00524602"/>
    <w:rsid w:val="00525356"/>
    <w:rsid w:val="00527148"/>
    <w:rsid w:val="0053030F"/>
    <w:rsid w:val="005320BB"/>
    <w:rsid w:val="0053222F"/>
    <w:rsid w:val="00536759"/>
    <w:rsid w:val="00536D14"/>
    <w:rsid w:val="00540F6C"/>
    <w:rsid w:val="00541CAD"/>
    <w:rsid w:val="00542046"/>
    <w:rsid w:val="00543EAA"/>
    <w:rsid w:val="00545921"/>
    <w:rsid w:val="005463CF"/>
    <w:rsid w:val="00550145"/>
    <w:rsid w:val="0055046C"/>
    <w:rsid w:val="00551C7F"/>
    <w:rsid w:val="00553D02"/>
    <w:rsid w:val="005543D2"/>
    <w:rsid w:val="005570D0"/>
    <w:rsid w:val="0056088C"/>
    <w:rsid w:val="00561E1B"/>
    <w:rsid w:val="005631AE"/>
    <w:rsid w:val="00563E85"/>
    <w:rsid w:val="00563F87"/>
    <w:rsid w:val="00564397"/>
    <w:rsid w:val="005729F4"/>
    <w:rsid w:val="00575C5D"/>
    <w:rsid w:val="00581466"/>
    <w:rsid w:val="0058247B"/>
    <w:rsid w:val="00584353"/>
    <w:rsid w:val="005843D4"/>
    <w:rsid w:val="005864DB"/>
    <w:rsid w:val="00586CD3"/>
    <w:rsid w:val="005912A1"/>
    <w:rsid w:val="00593C74"/>
    <w:rsid w:val="00594680"/>
    <w:rsid w:val="00595668"/>
    <w:rsid w:val="00595AAE"/>
    <w:rsid w:val="00596E90"/>
    <w:rsid w:val="005A6554"/>
    <w:rsid w:val="005A7DDB"/>
    <w:rsid w:val="005B1372"/>
    <w:rsid w:val="005B1568"/>
    <w:rsid w:val="005B2EAD"/>
    <w:rsid w:val="005B2ED2"/>
    <w:rsid w:val="005B515D"/>
    <w:rsid w:val="005B66F5"/>
    <w:rsid w:val="005B7F7D"/>
    <w:rsid w:val="005C03F8"/>
    <w:rsid w:val="005C3D29"/>
    <w:rsid w:val="005C424A"/>
    <w:rsid w:val="005C4667"/>
    <w:rsid w:val="005C63C6"/>
    <w:rsid w:val="005C6AB8"/>
    <w:rsid w:val="005C7E3E"/>
    <w:rsid w:val="005C7F84"/>
    <w:rsid w:val="005D0A8A"/>
    <w:rsid w:val="005D1619"/>
    <w:rsid w:val="005D342B"/>
    <w:rsid w:val="005D4524"/>
    <w:rsid w:val="005D58EF"/>
    <w:rsid w:val="005D618D"/>
    <w:rsid w:val="005D691E"/>
    <w:rsid w:val="005D6D4E"/>
    <w:rsid w:val="005E002A"/>
    <w:rsid w:val="005E077F"/>
    <w:rsid w:val="005E1D0E"/>
    <w:rsid w:val="005E2ACC"/>
    <w:rsid w:val="005E3088"/>
    <w:rsid w:val="005E363E"/>
    <w:rsid w:val="005E42A2"/>
    <w:rsid w:val="005E716F"/>
    <w:rsid w:val="005E7298"/>
    <w:rsid w:val="005E76E5"/>
    <w:rsid w:val="005F20EB"/>
    <w:rsid w:val="005F2870"/>
    <w:rsid w:val="005F2B34"/>
    <w:rsid w:val="005F4FD9"/>
    <w:rsid w:val="005F52E3"/>
    <w:rsid w:val="005F7AF2"/>
    <w:rsid w:val="00600B77"/>
    <w:rsid w:val="00601425"/>
    <w:rsid w:val="00602A2E"/>
    <w:rsid w:val="0060342B"/>
    <w:rsid w:val="00603E83"/>
    <w:rsid w:val="0060438D"/>
    <w:rsid w:val="00604A7D"/>
    <w:rsid w:val="00610203"/>
    <w:rsid w:val="006104CA"/>
    <w:rsid w:val="00611DA1"/>
    <w:rsid w:val="00614845"/>
    <w:rsid w:val="00615816"/>
    <w:rsid w:val="0061591A"/>
    <w:rsid w:val="00615E01"/>
    <w:rsid w:val="00617606"/>
    <w:rsid w:val="006177AC"/>
    <w:rsid w:val="00620508"/>
    <w:rsid w:val="0062071C"/>
    <w:rsid w:val="00620EE5"/>
    <w:rsid w:val="006233F4"/>
    <w:rsid w:val="00623D2C"/>
    <w:rsid w:val="006247E5"/>
    <w:rsid w:val="00625032"/>
    <w:rsid w:val="00625A39"/>
    <w:rsid w:val="006316D6"/>
    <w:rsid w:val="00631CE7"/>
    <w:rsid w:val="006332D4"/>
    <w:rsid w:val="006351E8"/>
    <w:rsid w:val="00635387"/>
    <w:rsid w:val="00635E10"/>
    <w:rsid w:val="00636D68"/>
    <w:rsid w:val="00636D93"/>
    <w:rsid w:val="006400BD"/>
    <w:rsid w:val="00644124"/>
    <w:rsid w:val="00647747"/>
    <w:rsid w:val="006477B3"/>
    <w:rsid w:val="0064781E"/>
    <w:rsid w:val="00650FA7"/>
    <w:rsid w:val="00653CE9"/>
    <w:rsid w:val="00653D3C"/>
    <w:rsid w:val="00654C5B"/>
    <w:rsid w:val="00655AD2"/>
    <w:rsid w:val="00660219"/>
    <w:rsid w:val="00660894"/>
    <w:rsid w:val="00661AB8"/>
    <w:rsid w:val="00662D42"/>
    <w:rsid w:val="006669D8"/>
    <w:rsid w:val="00667C6A"/>
    <w:rsid w:val="006716DE"/>
    <w:rsid w:val="00671983"/>
    <w:rsid w:val="00671C5E"/>
    <w:rsid w:val="00672DA1"/>
    <w:rsid w:val="00673837"/>
    <w:rsid w:val="00674CA6"/>
    <w:rsid w:val="00676B56"/>
    <w:rsid w:val="006813F2"/>
    <w:rsid w:val="0068384D"/>
    <w:rsid w:val="00684351"/>
    <w:rsid w:val="006849A8"/>
    <w:rsid w:val="006858C0"/>
    <w:rsid w:val="006903FF"/>
    <w:rsid w:val="00692EEF"/>
    <w:rsid w:val="006936D2"/>
    <w:rsid w:val="00693CA8"/>
    <w:rsid w:val="00694398"/>
    <w:rsid w:val="00697AAB"/>
    <w:rsid w:val="006A046C"/>
    <w:rsid w:val="006A16EF"/>
    <w:rsid w:val="006A1724"/>
    <w:rsid w:val="006A268A"/>
    <w:rsid w:val="006A3358"/>
    <w:rsid w:val="006A3AE0"/>
    <w:rsid w:val="006A40D0"/>
    <w:rsid w:val="006A4927"/>
    <w:rsid w:val="006A505B"/>
    <w:rsid w:val="006A55BC"/>
    <w:rsid w:val="006A7BFF"/>
    <w:rsid w:val="006B0773"/>
    <w:rsid w:val="006B0972"/>
    <w:rsid w:val="006B0C8E"/>
    <w:rsid w:val="006B16A8"/>
    <w:rsid w:val="006B31C3"/>
    <w:rsid w:val="006B4A03"/>
    <w:rsid w:val="006C1A0B"/>
    <w:rsid w:val="006C1E02"/>
    <w:rsid w:val="006C28B8"/>
    <w:rsid w:val="006C4558"/>
    <w:rsid w:val="006C4F08"/>
    <w:rsid w:val="006C5429"/>
    <w:rsid w:val="006C5961"/>
    <w:rsid w:val="006C76FB"/>
    <w:rsid w:val="006D075F"/>
    <w:rsid w:val="006D0AD6"/>
    <w:rsid w:val="006D16DF"/>
    <w:rsid w:val="006D1A30"/>
    <w:rsid w:val="006D2A80"/>
    <w:rsid w:val="006D2C63"/>
    <w:rsid w:val="006D2D4B"/>
    <w:rsid w:val="006D5CD0"/>
    <w:rsid w:val="006D7FE5"/>
    <w:rsid w:val="006E3C7D"/>
    <w:rsid w:val="006E4F8C"/>
    <w:rsid w:val="006E5E8D"/>
    <w:rsid w:val="006E66CC"/>
    <w:rsid w:val="006E6F89"/>
    <w:rsid w:val="006E79B0"/>
    <w:rsid w:val="006F1DE5"/>
    <w:rsid w:val="006F210A"/>
    <w:rsid w:val="006F2B1F"/>
    <w:rsid w:val="006F309E"/>
    <w:rsid w:val="006F3D7D"/>
    <w:rsid w:val="006F40F6"/>
    <w:rsid w:val="006F4E46"/>
    <w:rsid w:val="006F5DBE"/>
    <w:rsid w:val="006F7B70"/>
    <w:rsid w:val="00703E0C"/>
    <w:rsid w:val="00705CC6"/>
    <w:rsid w:val="0070613B"/>
    <w:rsid w:val="007063DE"/>
    <w:rsid w:val="00706E35"/>
    <w:rsid w:val="007076C6"/>
    <w:rsid w:val="00707C86"/>
    <w:rsid w:val="00711FBC"/>
    <w:rsid w:val="007135B7"/>
    <w:rsid w:val="00713943"/>
    <w:rsid w:val="00714968"/>
    <w:rsid w:val="00714D93"/>
    <w:rsid w:val="00715231"/>
    <w:rsid w:val="00720077"/>
    <w:rsid w:val="00720628"/>
    <w:rsid w:val="0072133F"/>
    <w:rsid w:val="007215A2"/>
    <w:rsid w:val="00723807"/>
    <w:rsid w:val="00725454"/>
    <w:rsid w:val="00725DF7"/>
    <w:rsid w:val="00731493"/>
    <w:rsid w:val="00731F7D"/>
    <w:rsid w:val="00733B99"/>
    <w:rsid w:val="00733EAA"/>
    <w:rsid w:val="00735CF9"/>
    <w:rsid w:val="00742E94"/>
    <w:rsid w:val="00743D31"/>
    <w:rsid w:val="00743D4F"/>
    <w:rsid w:val="007456D3"/>
    <w:rsid w:val="00746818"/>
    <w:rsid w:val="00746D6C"/>
    <w:rsid w:val="00751987"/>
    <w:rsid w:val="00753754"/>
    <w:rsid w:val="0075391F"/>
    <w:rsid w:val="00756167"/>
    <w:rsid w:val="00756469"/>
    <w:rsid w:val="00757AE1"/>
    <w:rsid w:val="00761757"/>
    <w:rsid w:val="00762321"/>
    <w:rsid w:val="00764DCD"/>
    <w:rsid w:val="00765D7B"/>
    <w:rsid w:val="00765F13"/>
    <w:rsid w:val="007661AF"/>
    <w:rsid w:val="00767005"/>
    <w:rsid w:val="0076749D"/>
    <w:rsid w:val="00767686"/>
    <w:rsid w:val="00770531"/>
    <w:rsid w:val="00770AC1"/>
    <w:rsid w:val="00771951"/>
    <w:rsid w:val="00771F93"/>
    <w:rsid w:val="00772691"/>
    <w:rsid w:val="00772D0F"/>
    <w:rsid w:val="0077325A"/>
    <w:rsid w:val="0077365A"/>
    <w:rsid w:val="00777C9E"/>
    <w:rsid w:val="00780675"/>
    <w:rsid w:val="007812F4"/>
    <w:rsid w:val="00781E22"/>
    <w:rsid w:val="0078351C"/>
    <w:rsid w:val="00783550"/>
    <w:rsid w:val="00783D8A"/>
    <w:rsid w:val="00785581"/>
    <w:rsid w:val="0078683E"/>
    <w:rsid w:val="00787E0A"/>
    <w:rsid w:val="00793654"/>
    <w:rsid w:val="00794556"/>
    <w:rsid w:val="007976A9"/>
    <w:rsid w:val="007A0E63"/>
    <w:rsid w:val="007A2326"/>
    <w:rsid w:val="007A5BC7"/>
    <w:rsid w:val="007A5EC9"/>
    <w:rsid w:val="007A703D"/>
    <w:rsid w:val="007B0457"/>
    <w:rsid w:val="007B16B3"/>
    <w:rsid w:val="007B3DED"/>
    <w:rsid w:val="007B5067"/>
    <w:rsid w:val="007B51C0"/>
    <w:rsid w:val="007B532A"/>
    <w:rsid w:val="007C1A86"/>
    <w:rsid w:val="007C3419"/>
    <w:rsid w:val="007C4001"/>
    <w:rsid w:val="007C45DE"/>
    <w:rsid w:val="007C4FC1"/>
    <w:rsid w:val="007C77C4"/>
    <w:rsid w:val="007D0870"/>
    <w:rsid w:val="007D13C1"/>
    <w:rsid w:val="007D1625"/>
    <w:rsid w:val="007D2E6F"/>
    <w:rsid w:val="007D374A"/>
    <w:rsid w:val="007D395E"/>
    <w:rsid w:val="007E10F3"/>
    <w:rsid w:val="007E188F"/>
    <w:rsid w:val="007E1CCB"/>
    <w:rsid w:val="007E1E8F"/>
    <w:rsid w:val="007E2133"/>
    <w:rsid w:val="007E25F5"/>
    <w:rsid w:val="007E3A53"/>
    <w:rsid w:val="007E3FBD"/>
    <w:rsid w:val="007E5D43"/>
    <w:rsid w:val="007F01F8"/>
    <w:rsid w:val="007F0A71"/>
    <w:rsid w:val="007F0B69"/>
    <w:rsid w:val="007F16A0"/>
    <w:rsid w:val="007F20B0"/>
    <w:rsid w:val="007F2408"/>
    <w:rsid w:val="007F24E1"/>
    <w:rsid w:val="007F2523"/>
    <w:rsid w:val="007F3A12"/>
    <w:rsid w:val="007F3C46"/>
    <w:rsid w:val="007F5A4C"/>
    <w:rsid w:val="007F5CFA"/>
    <w:rsid w:val="007F65E9"/>
    <w:rsid w:val="00800577"/>
    <w:rsid w:val="00801C29"/>
    <w:rsid w:val="00801E65"/>
    <w:rsid w:val="008033DE"/>
    <w:rsid w:val="00803FE5"/>
    <w:rsid w:val="0080519C"/>
    <w:rsid w:val="00805A11"/>
    <w:rsid w:val="00805B08"/>
    <w:rsid w:val="00805D82"/>
    <w:rsid w:val="008063A7"/>
    <w:rsid w:val="00806964"/>
    <w:rsid w:val="00806D74"/>
    <w:rsid w:val="00807A05"/>
    <w:rsid w:val="008111E6"/>
    <w:rsid w:val="008128F3"/>
    <w:rsid w:val="0081584A"/>
    <w:rsid w:val="00815AAD"/>
    <w:rsid w:val="00816397"/>
    <w:rsid w:val="0081661D"/>
    <w:rsid w:val="00817BC3"/>
    <w:rsid w:val="00817BEB"/>
    <w:rsid w:val="00820374"/>
    <w:rsid w:val="00821EEE"/>
    <w:rsid w:val="00824F97"/>
    <w:rsid w:val="00825A43"/>
    <w:rsid w:val="00825CE9"/>
    <w:rsid w:val="00826186"/>
    <w:rsid w:val="0082781E"/>
    <w:rsid w:val="0083053F"/>
    <w:rsid w:val="008314B9"/>
    <w:rsid w:val="0083267F"/>
    <w:rsid w:val="00833750"/>
    <w:rsid w:val="008347D8"/>
    <w:rsid w:val="00834A28"/>
    <w:rsid w:val="00834D6A"/>
    <w:rsid w:val="00836356"/>
    <w:rsid w:val="00836897"/>
    <w:rsid w:val="00840156"/>
    <w:rsid w:val="008417DA"/>
    <w:rsid w:val="00844122"/>
    <w:rsid w:val="00845103"/>
    <w:rsid w:val="00845E74"/>
    <w:rsid w:val="008479B3"/>
    <w:rsid w:val="008509A7"/>
    <w:rsid w:val="008532EB"/>
    <w:rsid w:val="00854058"/>
    <w:rsid w:val="00855289"/>
    <w:rsid w:val="00860AD5"/>
    <w:rsid w:val="00861161"/>
    <w:rsid w:val="00861519"/>
    <w:rsid w:val="00861B45"/>
    <w:rsid w:val="00861D6E"/>
    <w:rsid w:val="008628E4"/>
    <w:rsid w:val="008642F7"/>
    <w:rsid w:val="008645C0"/>
    <w:rsid w:val="00866681"/>
    <w:rsid w:val="00870B96"/>
    <w:rsid w:val="00871136"/>
    <w:rsid w:val="0087223B"/>
    <w:rsid w:val="00872DCD"/>
    <w:rsid w:val="00873E47"/>
    <w:rsid w:val="0087512C"/>
    <w:rsid w:val="00881B8E"/>
    <w:rsid w:val="0088392C"/>
    <w:rsid w:val="00885ED2"/>
    <w:rsid w:val="00886260"/>
    <w:rsid w:val="0088648C"/>
    <w:rsid w:val="00886D7C"/>
    <w:rsid w:val="0088771A"/>
    <w:rsid w:val="008944B2"/>
    <w:rsid w:val="00895362"/>
    <w:rsid w:val="008A0477"/>
    <w:rsid w:val="008A16B8"/>
    <w:rsid w:val="008A1E43"/>
    <w:rsid w:val="008A22D3"/>
    <w:rsid w:val="008A56EF"/>
    <w:rsid w:val="008A6AFE"/>
    <w:rsid w:val="008B09A6"/>
    <w:rsid w:val="008B15EB"/>
    <w:rsid w:val="008B1903"/>
    <w:rsid w:val="008B4215"/>
    <w:rsid w:val="008B4B1B"/>
    <w:rsid w:val="008B652F"/>
    <w:rsid w:val="008C05BE"/>
    <w:rsid w:val="008C0B0A"/>
    <w:rsid w:val="008C17CE"/>
    <w:rsid w:val="008C205F"/>
    <w:rsid w:val="008C2743"/>
    <w:rsid w:val="008C2E27"/>
    <w:rsid w:val="008D5BCE"/>
    <w:rsid w:val="008D7B4E"/>
    <w:rsid w:val="008E15BA"/>
    <w:rsid w:val="008E19EA"/>
    <w:rsid w:val="008E2379"/>
    <w:rsid w:val="008E2C7F"/>
    <w:rsid w:val="008E3914"/>
    <w:rsid w:val="008E4980"/>
    <w:rsid w:val="008E5797"/>
    <w:rsid w:val="008E62FD"/>
    <w:rsid w:val="008E6DCE"/>
    <w:rsid w:val="008F0A06"/>
    <w:rsid w:val="008F2EFC"/>
    <w:rsid w:val="008F355C"/>
    <w:rsid w:val="008F42E3"/>
    <w:rsid w:val="008F51B7"/>
    <w:rsid w:val="008F5E75"/>
    <w:rsid w:val="008F68FE"/>
    <w:rsid w:val="008F6EB9"/>
    <w:rsid w:val="008F6FFC"/>
    <w:rsid w:val="008F7FF0"/>
    <w:rsid w:val="00900714"/>
    <w:rsid w:val="00900D4C"/>
    <w:rsid w:val="00900D66"/>
    <w:rsid w:val="00903D6B"/>
    <w:rsid w:val="00904BD3"/>
    <w:rsid w:val="00904EC2"/>
    <w:rsid w:val="009119B2"/>
    <w:rsid w:val="00912980"/>
    <w:rsid w:val="00913280"/>
    <w:rsid w:val="00913EAF"/>
    <w:rsid w:val="00916870"/>
    <w:rsid w:val="0091779B"/>
    <w:rsid w:val="00917F5D"/>
    <w:rsid w:val="00920661"/>
    <w:rsid w:val="00920924"/>
    <w:rsid w:val="00927691"/>
    <w:rsid w:val="009377CD"/>
    <w:rsid w:val="00940A0D"/>
    <w:rsid w:val="0094598B"/>
    <w:rsid w:val="00947056"/>
    <w:rsid w:val="00953132"/>
    <w:rsid w:val="00953438"/>
    <w:rsid w:val="00954376"/>
    <w:rsid w:val="00954443"/>
    <w:rsid w:val="009549B3"/>
    <w:rsid w:val="00955631"/>
    <w:rsid w:val="009559FF"/>
    <w:rsid w:val="00960A2E"/>
    <w:rsid w:val="009622C4"/>
    <w:rsid w:val="0096323D"/>
    <w:rsid w:val="0096355D"/>
    <w:rsid w:val="00964A88"/>
    <w:rsid w:val="00965246"/>
    <w:rsid w:val="0097036F"/>
    <w:rsid w:val="0097049C"/>
    <w:rsid w:val="00971237"/>
    <w:rsid w:val="00973AD2"/>
    <w:rsid w:val="00974285"/>
    <w:rsid w:val="00974A9E"/>
    <w:rsid w:val="0097649A"/>
    <w:rsid w:val="00976D7E"/>
    <w:rsid w:val="009775DE"/>
    <w:rsid w:val="00982946"/>
    <w:rsid w:val="00982E49"/>
    <w:rsid w:val="00984794"/>
    <w:rsid w:val="00985CF5"/>
    <w:rsid w:val="00986ECE"/>
    <w:rsid w:val="00990386"/>
    <w:rsid w:val="009908E3"/>
    <w:rsid w:val="009915FF"/>
    <w:rsid w:val="009919BB"/>
    <w:rsid w:val="00991CED"/>
    <w:rsid w:val="00992BBD"/>
    <w:rsid w:val="00993075"/>
    <w:rsid w:val="009968B7"/>
    <w:rsid w:val="00997DEF"/>
    <w:rsid w:val="009A0112"/>
    <w:rsid w:val="009A06DF"/>
    <w:rsid w:val="009A1A83"/>
    <w:rsid w:val="009A1F22"/>
    <w:rsid w:val="009A305B"/>
    <w:rsid w:val="009A33BD"/>
    <w:rsid w:val="009A4B8C"/>
    <w:rsid w:val="009A5769"/>
    <w:rsid w:val="009A66CC"/>
    <w:rsid w:val="009B064C"/>
    <w:rsid w:val="009B3E6F"/>
    <w:rsid w:val="009B49E1"/>
    <w:rsid w:val="009B569E"/>
    <w:rsid w:val="009B59D5"/>
    <w:rsid w:val="009B5F33"/>
    <w:rsid w:val="009B74E1"/>
    <w:rsid w:val="009C04E7"/>
    <w:rsid w:val="009C07AD"/>
    <w:rsid w:val="009C0EE3"/>
    <w:rsid w:val="009C23EA"/>
    <w:rsid w:val="009C36CC"/>
    <w:rsid w:val="009C56A3"/>
    <w:rsid w:val="009D00D9"/>
    <w:rsid w:val="009D3402"/>
    <w:rsid w:val="009D4D81"/>
    <w:rsid w:val="009D7A92"/>
    <w:rsid w:val="009D7D4A"/>
    <w:rsid w:val="009E1096"/>
    <w:rsid w:val="009E1976"/>
    <w:rsid w:val="009E2F09"/>
    <w:rsid w:val="009E34E0"/>
    <w:rsid w:val="009E4AA3"/>
    <w:rsid w:val="009E5C47"/>
    <w:rsid w:val="009E6801"/>
    <w:rsid w:val="009F031B"/>
    <w:rsid w:val="009F0D2C"/>
    <w:rsid w:val="009F0F47"/>
    <w:rsid w:val="009F182E"/>
    <w:rsid w:val="009F26BE"/>
    <w:rsid w:val="009F2736"/>
    <w:rsid w:val="009F2B47"/>
    <w:rsid w:val="009F49C1"/>
    <w:rsid w:val="009F64A1"/>
    <w:rsid w:val="009F74EC"/>
    <w:rsid w:val="009F75C2"/>
    <w:rsid w:val="00A00DFA"/>
    <w:rsid w:val="00A01676"/>
    <w:rsid w:val="00A02D6E"/>
    <w:rsid w:val="00A04E05"/>
    <w:rsid w:val="00A061C7"/>
    <w:rsid w:val="00A07632"/>
    <w:rsid w:val="00A07B26"/>
    <w:rsid w:val="00A07FE2"/>
    <w:rsid w:val="00A10122"/>
    <w:rsid w:val="00A101C5"/>
    <w:rsid w:val="00A10857"/>
    <w:rsid w:val="00A10951"/>
    <w:rsid w:val="00A11C5E"/>
    <w:rsid w:val="00A11E6E"/>
    <w:rsid w:val="00A138A8"/>
    <w:rsid w:val="00A13BB0"/>
    <w:rsid w:val="00A16A37"/>
    <w:rsid w:val="00A1724C"/>
    <w:rsid w:val="00A225BE"/>
    <w:rsid w:val="00A2266B"/>
    <w:rsid w:val="00A22E7C"/>
    <w:rsid w:val="00A24962"/>
    <w:rsid w:val="00A30CB2"/>
    <w:rsid w:val="00A3167E"/>
    <w:rsid w:val="00A31F11"/>
    <w:rsid w:val="00A32A97"/>
    <w:rsid w:val="00A33772"/>
    <w:rsid w:val="00A338D5"/>
    <w:rsid w:val="00A37A88"/>
    <w:rsid w:val="00A37C08"/>
    <w:rsid w:val="00A409D1"/>
    <w:rsid w:val="00A40F10"/>
    <w:rsid w:val="00A4426E"/>
    <w:rsid w:val="00A443E0"/>
    <w:rsid w:val="00A44B9E"/>
    <w:rsid w:val="00A51D49"/>
    <w:rsid w:val="00A52EF1"/>
    <w:rsid w:val="00A52F8A"/>
    <w:rsid w:val="00A53809"/>
    <w:rsid w:val="00A54B8A"/>
    <w:rsid w:val="00A5735D"/>
    <w:rsid w:val="00A57C39"/>
    <w:rsid w:val="00A60F70"/>
    <w:rsid w:val="00A629EE"/>
    <w:rsid w:val="00A62AC4"/>
    <w:rsid w:val="00A63875"/>
    <w:rsid w:val="00A63F01"/>
    <w:rsid w:val="00A64E8F"/>
    <w:rsid w:val="00A669F3"/>
    <w:rsid w:val="00A73D3B"/>
    <w:rsid w:val="00A74031"/>
    <w:rsid w:val="00A74096"/>
    <w:rsid w:val="00A74952"/>
    <w:rsid w:val="00A74C66"/>
    <w:rsid w:val="00A76A55"/>
    <w:rsid w:val="00A76E4C"/>
    <w:rsid w:val="00A77997"/>
    <w:rsid w:val="00A80B28"/>
    <w:rsid w:val="00A813FD"/>
    <w:rsid w:val="00A816DC"/>
    <w:rsid w:val="00A8182E"/>
    <w:rsid w:val="00A819AD"/>
    <w:rsid w:val="00A81BA6"/>
    <w:rsid w:val="00A82947"/>
    <w:rsid w:val="00A837AD"/>
    <w:rsid w:val="00A84C59"/>
    <w:rsid w:val="00A8539E"/>
    <w:rsid w:val="00A85602"/>
    <w:rsid w:val="00A909CF"/>
    <w:rsid w:val="00A931A1"/>
    <w:rsid w:val="00A9416B"/>
    <w:rsid w:val="00A94B7D"/>
    <w:rsid w:val="00A9579F"/>
    <w:rsid w:val="00A96AB6"/>
    <w:rsid w:val="00AA27B3"/>
    <w:rsid w:val="00AA2C00"/>
    <w:rsid w:val="00AA38F3"/>
    <w:rsid w:val="00AA43F2"/>
    <w:rsid w:val="00AA5B6E"/>
    <w:rsid w:val="00AB06AF"/>
    <w:rsid w:val="00AB09FD"/>
    <w:rsid w:val="00AB2388"/>
    <w:rsid w:val="00AB2529"/>
    <w:rsid w:val="00AB2A04"/>
    <w:rsid w:val="00AB33D1"/>
    <w:rsid w:val="00AB4365"/>
    <w:rsid w:val="00AB4789"/>
    <w:rsid w:val="00AB6E29"/>
    <w:rsid w:val="00AB7A7B"/>
    <w:rsid w:val="00AB7F16"/>
    <w:rsid w:val="00AC0497"/>
    <w:rsid w:val="00AC1135"/>
    <w:rsid w:val="00AC67E5"/>
    <w:rsid w:val="00AC6983"/>
    <w:rsid w:val="00AC6CBF"/>
    <w:rsid w:val="00AC7362"/>
    <w:rsid w:val="00AC7E52"/>
    <w:rsid w:val="00AD05A1"/>
    <w:rsid w:val="00AD0EF2"/>
    <w:rsid w:val="00AD17E1"/>
    <w:rsid w:val="00AD2C81"/>
    <w:rsid w:val="00AD5C55"/>
    <w:rsid w:val="00AD6790"/>
    <w:rsid w:val="00AE02F1"/>
    <w:rsid w:val="00AE2175"/>
    <w:rsid w:val="00AE271C"/>
    <w:rsid w:val="00AE3B83"/>
    <w:rsid w:val="00AE3C2B"/>
    <w:rsid w:val="00AE438B"/>
    <w:rsid w:val="00AE57CD"/>
    <w:rsid w:val="00AE6F74"/>
    <w:rsid w:val="00AE73E9"/>
    <w:rsid w:val="00AF1195"/>
    <w:rsid w:val="00AF30C8"/>
    <w:rsid w:val="00AF4AFA"/>
    <w:rsid w:val="00AF4EC8"/>
    <w:rsid w:val="00B028C9"/>
    <w:rsid w:val="00B02EAE"/>
    <w:rsid w:val="00B04EC8"/>
    <w:rsid w:val="00B0525D"/>
    <w:rsid w:val="00B0578C"/>
    <w:rsid w:val="00B05B72"/>
    <w:rsid w:val="00B0650D"/>
    <w:rsid w:val="00B0780B"/>
    <w:rsid w:val="00B10800"/>
    <w:rsid w:val="00B1092A"/>
    <w:rsid w:val="00B10A4C"/>
    <w:rsid w:val="00B13CC0"/>
    <w:rsid w:val="00B13D68"/>
    <w:rsid w:val="00B142D8"/>
    <w:rsid w:val="00B14E0A"/>
    <w:rsid w:val="00B17084"/>
    <w:rsid w:val="00B17559"/>
    <w:rsid w:val="00B178BB"/>
    <w:rsid w:val="00B24DED"/>
    <w:rsid w:val="00B27147"/>
    <w:rsid w:val="00B31163"/>
    <w:rsid w:val="00B31A6E"/>
    <w:rsid w:val="00B3239F"/>
    <w:rsid w:val="00B33FDF"/>
    <w:rsid w:val="00B34B39"/>
    <w:rsid w:val="00B35479"/>
    <w:rsid w:val="00B35A71"/>
    <w:rsid w:val="00B36795"/>
    <w:rsid w:val="00B40BA4"/>
    <w:rsid w:val="00B42AFA"/>
    <w:rsid w:val="00B4386E"/>
    <w:rsid w:val="00B4485F"/>
    <w:rsid w:val="00B45714"/>
    <w:rsid w:val="00B47A39"/>
    <w:rsid w:val="00B47FCE"/>
    <w:rsid w:val="00B5020D"/>
    <w:rsid w:val="00B5491D"/>
    <w:rsid w:val="00B54AE5"/>
    <w:rsid w:val="00B55659"/>
    <w:rsid w:val="00B605B1"/>
    <w:rsid w:val="00B64E5B"/>
    <w:rsid w:val="00B67434"/>
    <w:rsid w:val="00B70CE5"/>
    <w:rsid w:val="00B71005"/>
    <w:rsid w:val="00B71688"/>
    <w:rsid w:val="00B72179"/>
    <w:rsid w:val="00B74D01"/>
    <w:rsid w:val="00B76097"/>
    <w:rsid w:val="00B779C2"/>
    <w:rsid w:val="00B8094A"/>
    <w:rsid w:val="00B81887"/>
    <w:rsid w:val="00B832E1"/>
    <w:rsid w:val="00B84668"/>
    <w:rsid w:val="00B86AE5"/>
    <w:rsid w:val="00B86B09"/>
    <w:rsid w:val="00B86F64"/>
    <w:rsid w:val="00B8744B"/>
    <w:rsid w:val="00B87CBC"/>
    <w:rsid w:val="00B87E9D"/>
    <w:rsid w:val="00B90E4C"/>
    <w:rsid w:val="00B90F52"/>
    <w:rsid w:val="00B912F5"/>
    <w:rsid w:val="00B9228B"/>
    <w:rsid w:val="00B9263B"/>
    <w:rsid w:val="00B92784"/>
    <w:rsid w:val="00B93C71"/>
    <w:rsid w:val="00B97924"/>
    <w:rsid w:val="00B97CB3"/>
    <w:rsid w:val="00B97CFA"/>
    <w:rsid w:val="00BA18A6"/>
    <w:rsid w:val="00BA3CC3"/>
    <w:rsid w:val="00BA4439"/>
    <w:rsid w:val="00BA52A9"/>
    <w:rsid w:val="00BA5F6D"/>
    <w:rsid w:val="00BA63E1"/>
    <w:rsid w:val="00BA7190"/>
    <w:rsid w:val="00BA7A94"/>
    <w:rsid w:val="00BB0D94"/>
    <w:rsid w:val="00BB20FE"/>
    <w:rsid w:val="00BB2898"/>
    <w:rsid w:val="00BB3573"/>
    <w:rsid w:val="00BB3B3E"/>
    <w:rsid w:val="00BB4406"/>
    <w:rsid w:val="00BC128E"/>
    <w:rsid w:val="00BC206E"/>
    <w:rsid w:val="00BC3673"/>
    <w:rsid w:val="00BC4F9E"/>
    <w:rsid w:val="00BC735F"/>
    <w:rsid w:val="00BD0178"/>
    <w:rsid w:val="00BD225F"/>
    <w:rsid w:val="00BD2A5F"/>
    <w:rsid w:val="00BD325D"/>
    <w:rsid w:val="00BD38F2"/>
    <w:rsid w:val="00BD50CD"/>
    <w:rsid w:val="00BD5693"/>
    <w:rsid w:val="00BD5C7B"/>
    <w:rsid w:val="00BD5FEB"/>
    <w:rsid w:val="00BD6568"/>
    <w:rsid w:val="00BD6B2E"/>
    <w:rsid w:val="00BD6F64"/>
    <w:rsid w:val="00BD6FB7"/>
    <w:rsid w:val="00BE3078"/>
    <w:rsid w:val="00BE4B0A"/>
    <w:rsid w:val="00BE5DD5"/>
    <w:rsid w:val="00BE627C"/>
    <w:rsid w:val="00BE6D38"/>
    <w:rsid w:val="00BE6DF0"/>
    <w:rsid w:val="00BE6FD0"/>
    <w:rsid w:val="00BF08C0"/>
    <w:rsid w:val="00BF165C"/>
    <w:rsid w:val="00BF19F8"/>
    <w:rsid w:val="00BF1A14"/>
    <w:rsid w:val="00BF369D"/>
    <w:rsid w:val="00BF4286"/>
    <w:rsid w:val="00BF5445"/>
    <w:rsid w:val="00BF59DB"/>
    <w:rsid w:val="00BF5F81"/>
    <w:rsid w:val="00BF7769"/>
    <w:rsid w:val="00C00893"/>
    <w:rsid w:val="00C03215"/>
    <w:rsid w:val="00C03ACB"/>
    <w:rsid w:val="00C040E2"/>
    <w:rsid w:val="00C041A9"/>
    <w:rsid w:val="00C061E4"/>
    <w:rsid w:val="00C0768D"/>
    <w:rsid w:val="00C109FF"/>
    <w:rsid w:val="00C10B74"/>
    <w:rsid w:val="00C10F8D"/>
    <w:rsid w:val="00C1279C"/>
    <w:rsid w:val="00C12E12"/>
    <w:rsid w:val="00C14F5E"/>
    <w:rsid w:val="00C16970"/>
    <w:rsid w:val="00C17925"/>
    <w:rsid w:val="00C17AF2"/>
    <w:rsid w:val="00C205B7"/>
    <w:rsid w:val="00C20C02"/>
    <w:rsid w:val="00C23515"/>
    <w:rsid w:val="00C23CCC"/>
    <w:rsid w:val="00C243F8"/>
    <w:rsid w:val="00C2676C"/>
    <w:rsid w:val="00C27387"/>
    <w:rsid w:val="00C3103E"/>
    <w:rsid w:val="00C320D3"/>
    <w:rsid w:val="00C33609"/>
    <w:rsid w:val="00C33C88"/>
    <w:rsid w:val="00C3472E"/>
    <w:rsid w:val="00C35354"/>
    <w:rsid w:val="00C35C31"/>
    <w:rsid w:val="00C35CD8"/>
    <w:rsid w:val="00C36412"/>
    <w:rsid w:val="00C37143"/>
    <w:rsid w:val="00C4182C"/>
    <w:rsid w:val="00C44C5E"/>
    <w:rsid w:val="00C4545E"/>
    <w:rsid w:val="00C465C4"/>
    <w:rsid w:val="00C46D29"/>
    <w:rsid w:val="00C47141"/>
    <w:rsid w:val="00C47339"/>
    <w:rsid w:val="00C47F62"/>
    <w:rsid w:val="00C50990"/>
    <w:rsid w:val="00C50A1E"/>
    <w:rsid w:val="00C51040"/>
    <w:rsid w:val="00C514D9"/>
    <w:rsid w:val="00C51E56"/>
    <w:rsid w:val="00C53E4B"/>
    <w:rsid w:val="00C578D1"/>
    <w:rsid w:val="00C57A49"/>
    <w:rsid w:val="00C62007"/>
    <w:rsid w:val="00C6239C"/>
    <w:rsid w:val="00C635BC"/>
    <w:rsid w:val="00C64F09"/>
    <w:rsid w:val="00C6517F"/>
    <w:rsid w:val="00C6707A"/>
    <w:rsid w:val="00C6743B"/>
    <w:rsid w:val="00C67981"/>
    <w:rsid w:val="00C719B8"/>
    <w:rsid w:val="00C74073"/>
    <w:rsid w:val="00C74ABA"/>
    <w:rsid w:val="00C75B1F"/>
    <w:rsid w:val="00C75E18"/>
    <w:rsid w:val="00C8159E"/>
    <w:rsid w:val="00C82D4A"/>
    <w:rsid w:val="00C857EE"/>
    <w:rsid w:val="00C86677"/>
    <w:rsid w:val="00C875AE"/>
    <w:rsid w:val="00C90BB6"/>
    <w:rsid w:val="00C920AB"/>
    <w:rsid w:val="00C92B47"/>
    <w:rsid w:val="00C93346"/>
    <w:rsid w:val="00CA1916"/>
    <w:rsid w:val="00CA2A26"/>
    <w:rsid w:val="00CA2ACF"/>
    <w:rsid w:val="00CA2E85"/>
    <w:rsid w:val="00CA49AE"/>
    <w:rsid w:val="00CA49F4"/>
    <w:rsid w:val="00CA6A26"/>
    <w:rsid w:val="00CA73BE"/>
    <w:rsid w:val="00CB009D"/>
    <w:rsid w:val="00CB1762"/>
    <w:rsid w:val="00CB296E"/>
    <w:rsid w:val="00CB320F"/>
    <w:rsid w:val="00CB4AE9"/>
    <w:rsid w:val="00CB65E2"/>
    <w:rsid w:val="00CB7D68"/>
    <w:rsid w:val="00CC02FA"/>
    <w:rsid w:val="00CC0C9F"/>
    <w:rsid w:val="00CC1A06"/>
    <w:rsid w:val="00CC1DB7"/>
    <w:rsid w:val="00CC2539"/>
    <w:rsid w:val="00CC3613"/>
    <w:rsid w:val="00CC4078"/>
    <w:rsid w:val="00CC489A"/>
    <w:rsid w:val="00CC5C51"/>
    <w:rsid w:val="00CC7334"/>
    <w:rsid w:val="00CD284B"/>
    <w:rsid w:val="00CD36E9"/>
    <w:rsid w:val="00CD72B9"/>
    <w:rsid w:val="00CD74F5"/>
    <w:rsid w:val="00CE154A"/>
    <w:rsid w:val="00CE3EB4"/>
    <w:rsid w:val="00CE49A1"/>
    <w:rsid w:val="00CE5B24"/>
    <w:rsid w:val="00CE6311"/>
    <w:rsid w:val="00CE7B1B"/>
    <w:rsid w:val="00CF07CC"/>
    <w:rsid w:val="00CF3189"/>
    <w:rsid w:val="00CF5D44"/>
    <w:rsid w:val="00CF64F7"/>
    <w:rsid w:val="00D0144E"/>
    <w:rsid w:val="00D02174"/>
    <w:rsid w:val="00D024B6"/>
    <w:rsid w:val="00D028C1"/>
    <w:rsid w:val="00D0310F"/>
    <w:rsid w:val="00D04876"/>
    <w:rsid w:val="00D04D4D"/>
    <w:rsid w:val="00D0501D"/>
    <w:rsid w:val="00D060D7"/>
    <w:rsid w:val="00D06F52"/>
    <w:rsid w:val="00D112B9"/>
    <w:rsid w:val="00D12C3C"/>
    <w:rsid w:val="00D13880"/>
    <w:rsid w:val="00D16710"/>
    <w:rsid w:val="00D17818"/>
    <w:rsid w:val="00D2145A"/>
    <w:rsid w:val="00D214EF"/>
    <w:rsid w:val="00D2186C"/>
    <w:rsid w:val="00D227A8"/>
    <w:rsid w:val="00D22AB7"/>
    <w:rsid w:val="00D23B99"/>
    <w:rsid w:val="00D25C96"/>
    <w:rsid w:val="00D25D2A"/>
    <w:rsid w:val="00D2761A"/>
    <w:rsid w:val="00D30E4C"/>
    <w:rsid w:val="00D31583"/>
    <w:rsid w:val="00D31661"/>
    <w:rsid w:val="00D31696"/>
    <w:rsid w:val="00D3188D"/>
    <w:rsid w:val="00D34AB2"/>
    <w:rsid w:val="00D35672"/>
    <w:rsid w:val="00D357B3"/>
    <w:rsid w:val="00D370C9"/>
    <w:rsid w:val="00D426F2"/>
    <w:rsid w:val="00D4411E"/>
    <w:rsid w:val="00D44490"/>
    <w:rsid w:val="00D445F0"/>
    <w:rsid w:val="00D447EE"/>
    <w:rsid w:val="00D4576C"/>
    <w:rsid w:val="00D4710F"/>
    <w:rsid w:val="00D50ACD"/>
    <w:rsid w:val="00D510D3"/>
    <w:rsid w:val="00D519F6"/>
    <w:rsid w:val="00D5319E"/>
    <w:rsid w:val="00D539F2"/>
    <w:rsid w:val="00D53DC8"/>
    <w:rsid w:val="00D54234"/>
    <w:rsid w:val="00D54F01"/>
    <w:rsid w:val="00D55FA5"/>
    <w:rsid w:val="00D56E0B"/>
    <w:rsid w:val="00D56FAE"/>
    <w:rsid w:val="00D5768C"/>
    <w:rsid w:val="00D57AF2"/>
    <w:rsid w:val="00D6023F"/>
    <w:rsid w:val="00D6396B"/>
    <w:rsid w:val="00D644CF"/>
    <w:rsid w:val="00D66ECD"/>
    <w:rsid w:val="00D6702B"/>
    <w:rsid w:val="00D672FB"/>
    <w:rsid w:val="00D6774B"/>
    <w:rsid w:val="00D70A2B"/>
    <w:rsid w:val="00D71535"/>
    <w:rsid w:val="00D718AD"/>
    <w:rsid w:val="00D72595"/>
    <w:rsid w:val="00D76C16"/>
    <w:rsid w:val="00D80BA4"/>
    <w:rsid w:val="00D81145"/>
    <w:rsid w:val="00D811A7"/>
    <w:rsid w:val="00D81615"/>
    <w:rsid w:val="00D84348"/>
    <w:rsid w:val="00D84720"/>
    <w:rsid w:val="00D84E2E"/>
    <w:rsid w:val="00D9107D"/>
    <w:rsid w:val="00D93243"/>
    <w:rsid w:val="00D94DB3"/>
    <w:rsid w:val="00D95FC7"/>
    <w:rsid w:val="00D96A31"/>
    <w:rsid w:val="00D96DBD"/>
    <w:rsid w:val="00D97A45"/>
    <w:rsid w:val="00D97EE8"/>
    <w:rsid w:val="00DA10B4"/>
    <w:rsid w:val="00DA14C9"/>
    <w:rsid w:val="00DA20B2"/>
    <w:rsid w:val="00DA450F"/>
    <w:rsid w:val="00DA5143"/>
    <w:rsid w:val="00DA6E13"/>
    <w:rsid w:val="00DA72A8"/>
    <w:rsid w:val="00DB0035"/>
    <w:rsid w:val="00DB0263"/>
    <w:rsid w:val="00DB1086"/>
    <w:rsid w:val="00DB1471"/>
    <w:rsid w:val="00DB4B30"/>
    <w:rsid w:val="00DB5152"/>
    <w:rsid w:val="00DB607A"/>
    <w:rsid w:val="00DB6E8E"/>
    <w:rsid w:val="00DC0FDF"/>
    <w:rsid w:val="00DC1BD9"/>
    <w:rsid w:val="00DC1C0A"/>
    <w:rsid w:val="00DC47BD"/>
    <w:rsid w:val="00DC57CA"/>
    <w:rsid w:val="00DC5C8F"/>
    <w:rsid w:val="00DC79C5"/>
    <w:rsid w:val="00DC7D17"/>
    <w:rsid w:val="00DD0D00"/>
    <w:rsid w:val="00DD1469"/>
    <w:rsid w:val="00DD26C7"/>
    <w:rsid w:val="00DD2D1C"/>
    <w:rsid w:val="00DD3562"/>
    <w:rsid w:val="00DD4626"/>
    <w:rsid w:val="00DD72B9"/>
    <w:rsid w:val="00DD752B"/>
    <w:rsid w:val="00DE1212"/>
    <w:rsid w:val="00DE35CA"/>
    <w:rsid w:val="00DE3638"/>
    <w:rsid w:val="00DE3AB5"/>
    <w:rsid w:val="00DE472C"/>
    <w:rsid w:val="00DE649E"/>
    <w:rsid w:val="00DF0447"/>
    <w:rsid w:val="00DF2EF3"/>
    <w:rsid w:val="00DF3049"/>
    <w:rsid w:val="00DF4FCE"/>
    <w:rsid w:val="00DF6253"/>
    <w:rsid w:val="00DF62CE"/>
    <w:rsid w:val="00DF7063"/>
    <w:rsid w:val="00E012D8"/>
    <w:rsid w:val="00E0241F"/>
    <w:rsid w:val="00E032E9"/>
    <w:rsid w:val="00E03E7E"/>
    <w:rsid w:val="00E03F12"/>
    <w:rsid w:val="00E05CDE"/>
    <w:rsid w:val="00E07602"/>
    <w:rsid w:val="00E102AC"/>
    <w:rsid w:val="00E10405"/>
    <w:rsid w:val="00E104F8"/>
    <w:rsid w:val="00E10F59"/>
    <w:rsid w:val="00E12207"/>
    <w:rsid w:val="00E12221"/>
    <w:rsid w:val="00E13F69"/>
    <w:rsid w:val="00E140FF"/>
    <w:rsid w:val="00E15526"/>
    <w:rsid w:val="00E1554A"/>
    <w:rsid w:val="00E1631C"/>
    <w:rsid w:val="00E167B7"/>
    <w:rsid w:val="00E16C35"/>
    <w:rsid w:val="00E17592"/>
    <w:rsid w:val="00E20296"/>
    <w:rsid w:val="00E23933"/>
    <w:rsid w:val="00E25830"/>
    <w:rsid w:val="00E25B17"/>
    <w:rsid w:val="00E26316"/>
    <w:rsid w:val="00E309B2"/>
    <w:rsid w:val="00E30E30"/>
    <w:rsid w:val="00E3431E"/>
    <w:rsid w:val="00E34F2A"/>
    <w:rsid w:val="00E357F2"/>
    <w:rsid w:val="00E35911"/>
    <w:rsid w:val="00E35CF7"/>
    <w:rsid w:val="00E37931"/>
    <w:rsid w:val="00E405B0"/>
    <w:rsid w:val="00E40D8D"/>
    <w:rsid w:val="00E416EF"/>
    <w:rsid w:val="00E41C85"/>
    <w:rsid w:val="00E421E6"/>
    <w:rsid w:val="00E42FC5"/>
    <w:rsid w:val="00E43D53"/>
    <w:rsid w:val="00E44798"/>
    <w:rsid w:val="00E45FB6"/>
    <w:rsid w:val="00E46018"/>
    <w:rsid w:val="00E4611B"/>
    <w:rsid w:val="00E46E0C"/>
    <w:rsid w:val="00E47663"/>
    <w:rsid w:val="00E47CDF"/>
    <w:rsid w:val="00E512C9"/>
    <w:rsid w:val="00E51536"/>
    <w:rsid w:val="00E53EF2"/>
    <w:rsid w:val="00E54349"/>
    <w:rsid w:val="00E54A7B"/>
    <w:rsid w:val="00E54CCE"/>
    <w:rsid w:val="00E54F48"/>
    <w:rsid w:val="00E5561B"/>
    <w:rsid w:val="00E5638F"/>
    <w:rsid w:val="00E60EB4"/>
    <w:rsid w:val="00E6120A"/>
    <w:rsid w:val="00E612F4"/>
    <w:rsid w:val="00E617CE"/>
    <w:rsid w:val="00E6304A"/>
    <w:rsid w:val="00E63A4C"/>
    <w:rsid w:val="00E63EA4"/>
    <w:rsid w:val="00E66722"/>
    <w:rsid w:val="00E66A56"/>
    <w:rsid w:val="00E71F51"/>
    <w:rsid w:val="00E72925"/>
    <w:rsid w:val="00E73146"/>
    <w:rsid w:val="00E74A8C"/>
    <w:rsid w:val="00E757C3"/>
    <w:rsid w:val="00E76C5A"/>
    <w:rsid w:val="00E7797B"/>
    <w:rsid w:val="00E80DEE"/>
    <w:rsid w:val="00E80FEA"/>
    <w:rsid w:val="00E827B7"/>
    <w:rsid w:val="00E83A5A"/>
    <w:rsid w:val="00E8499A"/>
    <w:rsid w:val="00E910F3"/>
    <w:rsid w:val="00E924CB"/>
    <w:rsid w:val="00E92549"/>
    <w:rsid w:val="00E9310C"/>
    <w:rsid w:val="00E94FD1"/>
    <w:rsid w:val="00E979AB"/>
    <w:rsid w:val="00EA0920"/>
    <w:rsid w:val="00EA108F"/>
    <w:rsid w:val="00EA1E44"/>
    <w:rsid w:val="00EA4ACD"/>
    <w:rsid w:val="00EA5CD2"/>
    <w:rsid w:val="00EA6A2F"/>
    <w:rsid w:val="00EB2351"/>
    <w:rsid w:val="00EB384B"/>
    <w:rsid w:val="00EB443D"/>
    <w:rsid w:val="00EB5FED"/>
    <w:rsid w:val="00EB664C"/>
    <w:rsid w:val="00EB7026"/>
    <w:rsid w:val="00EC042F"/>
    <w:rsid w:val="00EC0B0C"/>
    <w:rsid w:val="00EC0F52"/>
    <w:rsid w:val="00EC1371"/>
    <w:rsid w:val="00EC20CB"/>
    <w:rsid w:val="00EC2EEF"/>
    <w:rsid w:val="00EC3AAE"/>
    <w:rsid w:val="00EC6545"/>
    <w:rsid w:val="00EC723D"/>
    <w:rsid w:val="00EC764E"/>
    <w:rsid w:val="00ED12CB"/>
    <w:rsid w:val="00ED33BF"/>
    <w:rsid w:val="00ED53FF"/>
    <w:rsid w:val="00ED6894"/>
    <w:rsid w:val="00ED7EA9"/>
    <w:rsid w:val="00EE0006"/>
    <w:rsid w:val="00EE26BD"/>
    <w:rsid w:val="00EE2780"/>
    <w:rsid w:val="00EE4458"/>
    <w:rsid w:val="00EE505B"/>
    <w:rsid w:val="00EE5263"/>
    <w:rsid w:val="00EE53D2"/>
    <w:rsid w:val="00EE5B78"/>
    <w:rsid w:val="00EE6F36"/>
    <w:rsid w:val="00EF1AA4"/>
    <w:rsid w:val="00EF427B"/>
    <w:rsid w:val="00EF53F5"/>
    <w:rsid w:val="00EF6562"/>
    <w:rsid w:val="00F00A5A"/>
    <w:rsid w:val="00F00DD5"/>
    <w:rsid w:val="00F01B2E"/>
    <w:rsid w:val="00F02255"/>
    <w:rsid w:val="00F02A93"/>
    <w:rsid w:val="00F07821"/>
    <w:rsid w:val="00F12501"/>
    <w:rsid w:val="00F12B45"/>
    <w:rsid w:val="00F13500"/>
    <w:rsid w:val="00F17B5C"/>
    <w:rsid w:val="00F221E1"/>
    <w:rsid w:val="00F22701"/>
    <w:rsid w:val="00F22711"/>
    <w:rsid w:val="00F236F0"/>
    <w:rsid w:val="00F256F4"/>
    <w:rsid w:val="00F27A23"/>
    <w:rsid w:val="00F30707"/>
    <w:rsid w:val="00F31395"/>
    <w:rsid w:val="00F35430"/>
    <w:rsid w:val="00F35A65"/>
    <w:rsid w:val="00F36922"/>
    <w:rsid w:val="00F41F4F"/>
    <w:rsid w:val="00F43056"/>
    <w:rsid w:val="00F43E91"/>
    <w:rsid w:val="00F44C62"/>
    <w:rsid w:val="00F44F2E"/>
    <w:rsid w:val="00F47821"/>
    <w:rsid w:val="00F47D0B"/>
    <w:rsid w:val="00F5247F"/>
    <w:rsid w:val="00F52BE1"/>
    <w:rsid w:val="00F533DF"/>
    <w:rsid w:val="00F53524"/>
    <w:rsid w:val="00F53A8F"/>
    <w:rsid w:val="00F562C9"/>
    <w:rsid w:val="00F60838"/>
    <w:rsid w:val="00F63E78"/>
    <w:rsid w:val="00F64E37"/>
    <w:rsid w:val="00F66595"/>
    <w:rsid w:val="00F67379"/>
    <w:rsid w:val="00F712CE"/>
    <w:rsid w:val="00F7246F"/>
    <w:rsid w:val="00F771D2"/>
    <w:rsid w:val="00F81223"/>
    <w:rsid w:val="00F8178B"/>
    <w:rsid w:val="00F83093"/>
    <w:rsid w:val="00F83957"/>
    <w:rsid w:val="00F85749"/>
    <w:rsid w:val="00F8725C"/>
    <w:rsid w:val="00F87ED4"/>
    <w:rsid w:val="00F90E48"/>
    <w:rsid w:val="00F92BF3"/>
    <w:rsid w:val="00F92DB6"/>
    <w:rsid w:val="00F93CE4"/>
    <w:rsid w:val="00F95C80"/>
    <w:rsid w:val="00F9616C"/>
    <w:rsid w:val="00F9621D"/>
    <w:rsid w:val="00F96B7E"/>
    <w:rsid w:val="00FA1B46"/>
    <w:rsid w:val="00FA1B95"/>
    <w:rsid w:val="00FA277E"/>
    <w:rsid w:val="00FA2D35"/>
    <w:rsid w:val="00FA4518"/>
    <w:rsid w:val="00FA513C"/>
    <w:rsid w:val="00FA59AB"/>
    <w:rsid w:val="00FA5B02"/>
    <w:rsid w:val="00FA5F6A"/>
    <w:rsid w:val="00FA6D79"/>
    <w:rsid w:val="00FB05E9"/>
    <w:rsid w:val="00FB0DDF"/>
    <w:rsid w:val="00FB13AF"/>
    <w:rsid w:val="00FB199B"/>
    <w:rsid w:val="00FB1BBB"/>
    <w:rsid w:val="00FB1BF7"/>
    <w:rsid w:val="00FB1EBE"/>
    <w:rsid w:val="00FB30A5"/>
    <w:rsid w:val="00FB491E"/>
    <w:rsid w:val="00FB5E68"/>
    <w:rsid w:val="00FB5EEE"/>
    <w:rsid w:val="00FB7601"/>
    <w:rsid w:val="00FB7845"/>
    <w:rsid w:val="00FC52FA"/>
    <w:rsid w:val="00FC5F05"/>
    <w:rsid w:val="00FC6A84"/>
    <w:rsid w:val="00FD1470"/>
    <w:rsid w:val="00FD27E8"/>
    <w:rsid w:val="00FD6375"/>
    <w:rsid w:val="00FD6574"/>
    <w:rsid w:val="00FD6A5A"/>
    <w:rsid w:val="00FE17D0"/>
    <w:rsid w:val="00FE187A"/>
    <w:rsid w:val="00FE1CDC"/>
    <w:rsid w:val="00FE20B1"/>
    <w:rsid w:val="00FE521B"/>
    <w:rsid w:val="00FE583D"/>
    <w:rsid w:val="00FE707C"/>
    <w:rsid w:val="00FF0BFE"/>
    <w:rsid w:val="00FF0F68"/>
    <w:rsid w:val="00FF0FF0"/>
    <w:rsid w:val="00FF44CE"/>
    <w:rsid w:val="00FF4AFB"/>
    <w:rsid w:val="00FF4E81"/>
    <w:rsid w:val="00FF7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45"/>
    <w:rPr>
      <w:sz w:val="24"/>
      <w:szCs w:val="24"/>
    </w:rPr>
  </w:style>
  <w:style w:type="paragraph" w:styleId="1">
    <w:name w:val="heading 1"/>
    <w:basedOn w:val="a"/>
    <w:next w:val="a"/>
    <w:qFormat/>
    <w:rsid w:val="00FB7845"/>
    <w:pPr>
      <w:keepNext/>
      <w:autoSpaceDE w:val="0"/>
      <w:autoSpaceDN w:val="0"/>
      <w:adjustRightInd w:val="0"/>
      <w:ind w:firstLine="54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B7845"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FB7845"/>
    <w:pPr>
      <w:keepNext/>
      <w:jc w:val="both"/>
      <w:outlineLvl w:val="2"/>
    </w:pPr>
    <w:rPr>
      <w:b/>
      <w:bCs/>
      <w:color w:val="FF0000"/>
    </w:rPr>
  </w:style>
  <w:style w:type="paragraph" w:styleId="4">
    <w:name w:val="heading 4"/>
    <w:basedOn w:val="a"/>
    <w:next w:val="a"/>
    <w:qFormat/>
    <w:rsid w:val="00FB7845"/>
    <w:pPr>
      <w:keepNext/>
      <w:ind w:firstLine="708"/>
      <w:jc w:val="both"/>
      <w:outlineLvl w:val="3"/>
    </w:pPr>
    <w:rPr>
      <w:b/>
      <w:color w:val="339966"/>
    </w:rPr>
  </w:style>
  <w:style w:type="paragraph" w:styleId="5">
    <w:name w:val="heading 5"/>
    <w:basedOn w:val="a"/>
    <w:next w:val="a"/>
    <w:qFormat/>
    <w:rsid w:val="00FB7845"/>
    <w:pPr>
      <w:keepNext/>
      <w:ind w:firstLine="708"/>
      <w:jc w:val="both"/>
      <w:outlineLvl w:val="4"/>
    </w:pPr>
    <w:rPr>
      <w:b/>
      <w:bCs/>
      <w:color w:val="FF0000"/>
    </w:rPr>
  </w:style>
  <w:style w:type="paragraph" w:styleId="6">
    <w:name w:val="heading 6"/>
    <w:basedOn w:val="a"/>
    <w:next w:val="a"/>
    <w:qFormat/>
    <w:rsid w:val="00FB7845"/>
    <w:pPr>
      <w:keepNext/>
      <w:ind w:firstLine="720"/>
      <w:jc w:val="center"/>
      <w:outlineLvl w:val="5"/>
    </w:pPr>
    <w:rPr>
      <w:b/>
      <w:bCs/>
      <w:color w:val="0000FF"/>
    </w:rPr>
  </w:style>
  <w:style w:type="paragraph" w:styleId="7">
    <w:name w:val="heading 7"/>
    <w:basedOn w:val="a"/>
    <w:next w:val="a"/>
    <w:qFormat/>
    <w:rsid w:val="00FB7845"/>
    <w:pPr>
      <w:keepNext/>
      <w:ind w:firstLine="720"/>
      <w:jc w:val="both"/>
      <w:outlineLvl w:val="6"/>
    </w:pPr>
    <w:rPr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11"/>
    <w:rsid w:val="00FB7845"/>
    <w:pPr>
      <w:jc w:val="center"/>
    </w:pPr>
    <w:rPr>
      <w:b/>
      <w:caps/>
      <w:sz w:val="32"/>
    </w:rPr>
  </w:style>
  <w:style w:type="paragraph" w:customStyle="1" w:styleId="11">
    <w:name w:val="Обычный1"/>
    <w:rsid w:val="00FB7845"/>
    <w:pPr>
      <w:widowControl w:val="0"/>
    </w:pPr>
    <w:rPr>
      <w:snapToGrid w:val="0"/>
    </w:rPr>
  </w:style>
  <w:style w:type="paragraph" w:customStyle="1" w:styleId="a3">
    <w:name w:val="загол"/>
    <w:basedOn w:val="11"/>
    <w:next w:val="11"/>
    <w:rsid w:val="00FB7845"/>
    <w:pPr>
      <w:keepNext/>
      <w:jc w:val="center"/>
    </w:pPr>
    <w:rPr>
      <w:b/>
      <w:caps/>
      <w:sz w:val="24"/>
    </w:rPr>
  </w:style>
  <w:style w:type="paragraph" w:customStyle="1" w:styleId="ConsCell">
    <w:name w:val="ConsCell"/>
    <w:rsid w:val="00FB78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FB7845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link w:val="a7"/>
    <w:rsid w:val="00FB7845"/>
    <w:pPr>
      <w:autoSpaceDE w:val="0"/>
      <w:autoSpaceDN w:val="0"/>
      <w:adjustRightInd w:val="0"/>
      <w:ind w:firstLine="540"/>
      <w:jc w:val="both"/>
    </w:pPr>
    <w:rPr>
      <w:color w:val="008000"/>
    </w:rPr>
  </w:style>
  <w:style w:type="character" w:styleId="a8">
    <w:name w:val="page number"/>
    <w:basedOn w:val="a0"/>
    <w:rsid w:val="00FB7845"/>
  </w:style>
  <w:style w:type="paragraph" w:customStyle="1" w:styleId="ConsPlusNormal">
    <w:name w:val="ConsPlusNormal"/>
    <w:rsid w:val="00FB784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B78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link w:val="21"/>
    <w:rsid w:val="00FB7845"/>
    <w:pPr>
      <w:ind w:firstLine="709"/>
      <w:jc w:val="both"/>
    </w:pPr>
  </w:style>
  <w:style w:type="paragraph" w:styleId="a9">
    <w:name w:val="Body Text"/>
    <w:basedOn w:val="a"/>
    <w:rsid w:val="00FB7845"/>
    <w:pPr>
      <w:jc w:val="both"/>
    </w:pPr>
  </w:style>
  <w:style w:type="paragraph" w:customStyle="1" w:styleId="ConsNormal">
    <w:name w:val="ConsNormal"/>
    <w:rsid w:val="00FB7845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30">
    <w:name w:val="Body Text Indent 3"/>
    <w:basedOn w:val="a"/>
    <w:rsid w:val="00FB7845"/>
    <w:pPr>
      <w:autoSpaceDE w:val="0"/>
      <w:autoSpaceDN w:val="0"/>
      <w:adjustRightInd w:val="0"/>
      <w:ind w:firstLine="540"/>
      <w:jc w:val="both"/>
    </w:pPr>
  </w:style>
  <w:style w:type="character" w:customStyle="1" w:styleId="aa">
    <w:name w:val="Не вступил в силу"/>
    <w:basedOn w:val="a0"/>
    <w:rsid w:val="00FB7845"/>
    <w:rPr>
      <w:b/>
      <w:bCs/>
      <w:color w:val="008080"/>
      <w:sz w:val="20"/>
      <w:szCs w:val="20"/>
    </w:rPr>
  </w:style>
  <w:style w:type="paragraph" w:styleId="22">
    <w:name w:val="Body Text 2"/>
    <w:basedOn w:val="a"/>
    <w:rsid w:val="00FB7845"/>
    <w:pPr>
      <w:spacing w:line="360" w:lineRule="auto"/>
      <w:jc w:val="both"/>
    </w:pPr>
  </w:style>
  <w:style w:type="paragraph" w:styleId="ab">
    <w:name w:val="Title"/>
    <w:basedOn w:val="a"/>
    <w:link w:val="ac"/>
    <w:qFormat/>
    <w:rsid w:val="00FB7845"/>
    <w:pPr>
      <w:jc w:val="center"/>
    </w:pPr>
    <w:rPr>
      <w:b/>
      <w:bCs/>
      <w:sz w:val="28"/>
    </w:rPr>
  </w:style>
  <w:style w:type="paragraph" w:styleId="31">
    <w:name w:val="Body Text 3"/>
    <w:basedOn w:val="a"/>
    <w:rsid w:val="00FB7845"/>
    <w:pPr>
      <w:jc w:val="center"/>
    </w:pPr>
    <w:rPr>
      <w:b/>
      <w:bCs/>
      <w:sz w:val="28"/>
    </w:rPr>
  </w:style>
  <w:style w:type="character" w:styleId="ad">
    <w:name w:val="Strong"/>
    <w:basedOn w:val="a0"/>
    <w:qFormat/>
    <w:rsid w:val="00FB7845"/>
    <w:rPr>
      <w:b/>
      <w:bCs/>
    </w:rPr>
  </w:style>
  <w:style w:type="paragraph" w:styleId="ae">
    <w:name w:val="Block Text"/>
    <w:basedOn w:val="a"/>
    <w:rsid w:val="00FB7845"/>
    <w:pPr>
      <w:shd w:val="clear" w:color="auto" w:fill="FFFFFF"/>
      <w:spacing w:line="324" w:lineRule="exact"/>
      <w:ind w:left="68" w:right="7" w:firstLine="706"/>
      <w:jc w:val="both"/>
    </w:pPr>
    <w:rPr>
      <w:color w:val="000000"/>
      <w:szCs w:val="28"/>
    </w:rPr>
  </w:style>
  <w:style w:type="paragraph" w:styleId="af">
    <w:name w:val="footer"/>
    <w:basedOn w:val="a"/>
    <w:rsid w:val="00FB7845"/>
    <w:pPr>
      <w:tabs>
        <w:tab w:val="center" w:pos="4677"/>
        <w:tab w:val="right" w:pos="9355"/>
      </w:tabs>
    </w:pPr>
  </w:style>
  <w:style w:type="paragraph" w:customStyle="1" w:styleId="xl24">
    <w:name w:val="xl24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5">
    <w:name w:val="xl25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26">
    <w:name w:val="xl26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27">
    <w:name w:val="xl27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28">
    <w:name w:val="xl28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29">
    <w:name w:val="xl29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0">
    <w:name w:val="xl30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1">
    <w:name w:val="xl31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2">
    <w:name w:val="xl32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3">
    <w:name w:val="xl33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4">
    <w:name w:val="xl34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35">
    <w:name w:val="xl35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36">
    <w:name w:val="xl36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xl37">
    <w:name w:val="xl37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9">
    <w:name w:val="xl39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40">
    <w:name w:val="xl40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1">
    <w:name w:val="xl41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2">
    <w:name w:val="xl42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43">
    <w:name w:val="xl43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44">
    <w:name w:val="xl44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45">
    <w:name w:val="xl45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46">
    <w:name w:val="xl46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ConsNonformat">
    <w:name w:val="ConsNonformat"/>
    <w:rsid w:val="00FB78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0">
    <w:name w:val="Основной текст Знак"/>
    <w:basedOn w:val="a0"/>
    <w:rsid w:val="00FB7845"/>
    <w:rPr>
      <w:sz w:val="24"/>
      <w:szCs w:val="24"/>
      <w:lang w:val="ru-RU" w:eastAsia="ru-RU" w:bidi="ar-SA"/>
    </w:rPr>
  </w:style>
  <w:style w:type="paragraph" w:customStyle="1" w:styleId="af1">
    <w:name w:val="Знак Знак Знак Знак"/>
    <w:basedOn w:val="a"/>
    <w:rsid w:val="00720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текст"/>
    <w:basedOn w:val="a"/>
    <w:rsid w:val="00E17592"/>
    <w:pPr>
      <w:ind w:firstLine="709"/>
      <w:jc w:val="both"/>
    </w:pPr>
    <w:rPr>
      <w:sz w:val="26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A07FE2"/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A07FE2"/>
    <w:rPr>
      <w:color w:val="008000"/>
      <w:sz w:val="24"/>
      <w:szCs w:val="24"/>
    </w:rPr>
  </w:style>
  <w:style w:type="paragraph" w:styleId="af3">
    <w:name w:val="Balloon Text"/>
    <w:basedOn w:val="a"/>
    <w:link w:val="af4"/>
    <w:rsid w:val="00A813F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A813FD"/>
    <w:rPr>
      <w:rFonts w:ascii="Tahoma" w:hAnsi="Tahoma" w:cs="Tahoma"/>
      <w:sz w:val="16"/>
      <w:szCs w:val="16"/>
    </w:rPr>
  </w:style>
  <w:style w:type="character" w:customStyle="1" w:styleId="ac">
    <w:name w:val="Название Знак"/>
    <w:basedOn w:val="a0"/>
    <w:link w:val="ab"/>
    <w:rsid w:val="00C51E56"/>
    <w:rPr>
      <w:b/>
      <w:bCs/>
      <w:sz w:val="28"/>
      <w:szCs w:val="24"/>
    </w:rPr>
  </w:style>
  <w:style w:type="character" w:customStyle="1" w:styleId="32">
    <w:name w:val="Знак Знак3"/>
    <w:basedOn w:val="a0"/>
    <w:rsid w:val="00005580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855289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AB2388"/>
    <w:rPr>
      <w:sz w:val="24"/>
      <w:szCs w:val="24"/>
    </w:rPr>
  </w:style>
  <w:style w:type="paragraph" w:styleId="af6">
    <w:name w:val="Document Map"/>
    <w:basedOn w:val="a"/>
    <w:link w:val="af7"/>
    <w:semiHidden/>
    <w:unhideWhenUsed/>
    <w:rsid w:val="007E10F3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semiHidden/>
    <w:rsid w:val="007E10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15B38FBD019BA5FCE3F4B6DE655B6FB8DDCB7AD5A09314FDFE4307FEH2x1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15B38FBD019BA5FCE3F4B6DE655B6FB8DDCB7AD5A09314FDFE4307FEH2x1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9C72C-F58F-40DF-AA9B-077C47C1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7</Pages>
  <Words>6519</Words>
  <Characters>37160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MinFin MO</Company>
  <LinksUpToDate>false</LinksUpToDate>
  <CharactersWithSpaces>43592</CharactersWithSpaces>
  <SharedDoc>false</SharedDoc>
  <HLinks>
    <vt:vector size="6" baseType="variant">
      <vt:variant>
        <vt:i4>3801199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consultantplus://offline/ref=AAC26FFB5F041ECE7F50ECD598726A0D08476251841E5C4E3133B5A8S3HCG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505_Bea</dc:creator>
  <cp:lastModifiedBy>IgnatevaNA</cp:lastModifiedBy>
  <cp:revision>129</cp:revision>
  <cp:lastPrinted>2015-11-18T06:59:00Z</cp:lastPrinted>
  <dcterms:created xsi:type="dcterms:W3CDTF">2016-10-24T16:49:00Z</dcterms:created>
  <dcterms:modified xsi:type="dcterms:W3CDTF">2018-12-06T10:16:00Z</dcterms:modified>
</cp:coreProperties>
</file>